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template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Asettelutaulukko"/>
      </w:tblPr>
      <w:tblGrid>
        <w:gridCol w:w="4253"/>
        <w:gridCol w:w="4773"/>
      </w:tblGrid>
      <w:tr w:rsidR="008C2737" w:rsidRPr="005C149D" w14:paraId="572FCBF0" w14:textId="2E013490" w:rsidTr="001B04FD">
        <w:trPr>
          <w:trHeight w:val="1304"/>
        </w:trPr>
        <w:tc>
          <w:tcPr>
            <w:tcW w:w="4253" w:type="dxa"/>
          </w:tcPr>
          <w:p w14:paraId="711BEBBE" w14:textId="7441C93E" w:rsidR="008C2737" w:rsidRPr="005C149D" w:rsidRDefault="008C2737" w:rsidP="00CB0809">
            <w:bookmarkStart w:id="0" w:name="_GoBack"/>
            <w:r w:rsidRPr="005C149D">
              <w:rPr>
                <w:lang w:bidi="fi-FI"/>
              </w:rPr>
              <w:drawing>
                <wp:inline distT="0" distB="0" distL="0" distR="0" wp14:anchorId="453014D2" wp14:editId="798351D7">
                  <wp:extent cx="781050" cy="427050"/>
                  <wp:effectExtent l="0" t="0" r="0" b="0"/>
                  <wp:docPr id="20" name="Kuva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logon_paikkamerkki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119" cy="430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3" w:type="dxa"/>
          </w:tcPr>
          <w:sdt>
            <w:sdtPr>
              <w:alias w:val="Anna katuosoite, postinumero ja postitoimipaikka:"/>
              <w:tag w:val="Anna katuosoite, postitoimipaikka, osavaltio, postinumero:"/>
              <w:id w:val="223497027"/>
              <w:placeholder>
                <w:docPart w:val="D9BF933C648D493E81CCDADD299B9656"/>
              </w:placeholder>
              <w:temporary/>
              <w:showingPlcHdr/>
              <w15:appearance w15:val="hidden"/>
            </w:sdtPr>
            <w:sdtEndPr/>
            <w:sdtContent>
              <w:p w14:paraId="4E30032C" w14:textId="77777777" w:rsidR="008C2737" w:rsidRPr="005C149D" w:rsidRDefault="008C2737" w:rsidP="008C2737">
                <w:pPr>
                  <w:pStyle w:val="Yhteystiedot"/>
                  <w:ind w:left="-592"/>
                </w:pPr>
                <w:r w:rsidRPr="005C149D">
                  <w:rPr>
                    <w:lang w:bidi="fi-FI"/>
                  </w:rPr>
                  <w:t>Katuosoite, postitoimipaikka, osavaltio, postinumero</w:t>
                </w:r>
              </w:p>
            </w:sdtContent>
          </w:sdt>
          <w:sdt>
            <w:sdtPr>
              <w:alias w:val="Anna puhelinnumero:"/>
              <w:tag w:val="Anna puhelinnumero:"/>
              <w:id w:val="510197970"/>
              <w:placeholder>
                <w:docPart w:val="B841398F23514949A53BB245E963CC28"/>
              </w:placeholder>
              <w:temporary/>
              <w:showingPlcHdr/>
              <w15:appearance w15:val="hidden"/>
            </w:sdtPr>
            <w:sdtEndPr/>
            <w:sdtContent>
              <w:p w14:paraId="22F67C3D" w14:textId="77777777" w:rsidR="008C2737" w:rsidRPr="005C149D" w:rsidRDefault="008C2737" w:rsidP="008C2737">
                <w:pPr>
                  <w:pStyle w:val="Yhteystiedot"/>
                </w:pPr>
                <w:r w:rsidRPr="005C149D">
                  <w:rPr>
                    <w:lang w:bidi="fi-FI"/>
                  </w:rPr>
                  <w:t>Puhelin</w:t>
                </w:r>
              </w:p>
            </w:sdtContent>
          </w:sdt>
          <w:sdt>
            <w:sdtPr>
              <w:alias w:val="Anna sähköpostiosoite:"/>
              <w:tag w:val="Anna sähköpostiosoite:"/>
              <w:id w:val="945582249"/>
              <w:placeholder>
                <w:docPart w:val="3CB5A6995F2748FBA3CAAD5520B7DB6E"/>
              </w:placeholder>
              <w:temporary/>
              <w:showingPlcHdr/>
              <w15:appearance w15:val="hidden"/>
            </w:sdtPr>
            <w:sdtEndPr/>
            <w:sdtContent>
              <w:p w14:paraId="7F4A36BA" w14:textId="6508EE0D" w:rsidR="008C2737" w:rsidRPr="005C149D" w:rsidRDefault="008C2737" w:rsidP="008C2737">
                <w:pPr>
                  <w:pStyle w:val="Yhteystiedot"/>
                </w:pPr>
                <w:r w:rsidRPr="005C149D">
                  <w:rPr>
                    <w:lang w:bidi="fi-FI"/>
                  </w:rPr>
                  <w:t>Sähköposti</w:t>
                </w:r>
              </w:p>
            </w:sdtContent>
          </w:sdt>
        </w:tc>
      </w:tr>
    </w:tbl>
    <w:p w14:paraId="182844D5" w14:textId="05557541" w:rsidR="00752FC4" w:rsidRPr="005C149D" w:rsidRDefault="006504E2" w:rsidP="005125BB">
      <w:pPr>
        <w:pStyle w:val="Pivmr"/>
      </w:pPr>
      <w:sdt>
        <w:sdtPr>
          <w:alias w:val="Anna päivämäärä:"/>
          <w:tag w:val="Anna päivämäärä:"/>
          <w:id w:val="-1455475630"/>
          <w:placeholder>
            <w:docPart w:val="E56DE996E51B43959AD0CB64F3A1E9AF"/>
          </w:placeholder>
          <w:temporary/>
          <w:showingPlcHdr/>
          <w15:appearance w15:val="hidden"/>
        </w:sdtPr>
        <w:sdtEndPr/>
        <w:sdtContent>
          <w:r w:rsidR="00752FC4" w:rsidRPr="005C149D">
            <w:rPr>
              <w:rStyle w:val="Paikkamerkkiteksti"/>
              <w:color w:val="000000" w:themeColor="text2" w:themeShade="BF"/>
              <w:lang w:bidi="fi-FI"/>
            </w:rPr>
            <w:t>Päivämäärä</w:t>
          </w:r>
        </w:sdtContent>
      </w:sdt>
    </w:p>
    <w:p w14:paraId="5BE553C1" w14:textId="512EFACF" w:rsidR="00752FC4" w:rsidRPr="005C149D" w:rsidRDefault="00752FC4" w:rsidP="008D0AA7">
      <w:pPr>
        <w:pStyle w:val="Tervehdys"/>
      </w:pPr>
      <w:r w:rsidRPr="005C149D">
        <w:rPr>
          <w:lang w:bidi="fi-FI"/>
        </w:rPr>
        <w:t xml:space="preserve">Hyvä </w:t>
      </w:r>
      <w:sdt>
        <w:sdtPr>
          <w:alias w:val="Anna vastaanottajan nimi:"/>
          <w:tag w:val="Anna vastaanottajan nimi"/>
          <w:id w:val="1586728313"/>
          <w:placeholder>
            <w:docPart w:val="B0625403E7BC4092B24BCA58C6709D9D"/>
          </w:placeholder>
          <w:temporary/>
          <w:showingPlcHdr/>
          <w15:appearance w15:val="hidden"/>
          <w:text/>
        </w:sdtPr>
        <w:sdtEndPr/>
        <w:sdtContent>
          <w:r w:rsidRPr="005C149D">
            <w:rPr>
              <w:lang w:bidi="fi-FI"/>
            </w:rPr>
            <w:t>Vastaanottaja</w:t>
          </w:r>
        </w:sdtContent>
      </w:sdt>
    </w:p>
    <w:sdt>
      <w:sdtPr>
        <w:alias w:val="Kirjoita kirjeen teksti:"/>
        <w:tag w:val="Kirjoita kirjeen teksti:"/>
        <w:id w:val="413980692"/>
        <w:placeholder>
          <w:docPart w:val="BEA67147CE724CAD885C9E3FE8301418"/>
        </w:placeholder>
        <w:temporary/>
        <w:showingPlcHdr/>
        <w15:appearance w15:val="hidden"/>
      </w:sdtPr>
      <w:sdtEndPr/>
      <w:sdtContent>
        <w:p w14:paraId="07CAEBAF" w14:textId="77777777" w:rsidR="00752FC4" w:rsidRPr="005C149D" w:rsidRDefault="00752FC4" w:rsidP="005125BB">
          <w:r w:rsidRPr="005C149D">
            <w:rPr>
              <w:lang w:bidi="fi-FI"/>
            </w:rPr>
            <w:t>Pidämme tämän taustamallin ulkoasusta juuri sellaisena kuin se on. Voit kuitenkin mukauttaa sen haluamaksesi nopeasti.</w:t>
          </w:r>
        </w:p>
        <w:p w14:paraId="0EC04084" w14:textId="77777777" w:rsidR="00752FC4" w:rsidRPr="005C149D" w:rsidRDefault="00752FC4" w:rsidP="005125BB">
          <w:r w:rsidRPr="005C149D">
            <w:rPr>
              <w:lang w:bidi="fi-FI"/>
            </w:rPr>
            <w:t>Voit esikatsella eri vaihtoehtojen erilaisia ulkoasuja valintanauhan Rakenne-välilehden Teemat-, Värit- ja Fontit-valikoimien avulla. Voit ottaa haluamasi vaihtoehdon käyttöön napsauttamalla sitä.</w:t>
          </w:r>
        </w:p>
        <w:p w14:paraId="0077B451" w14:textId="77777777" w:rsidR="00752FC4" w:rsidRPr="005C149D" w:rsidRDefault="00752FC4" w:rsidP="005125BB">
          <w:r w:rsidRPr="005C149D">
            <w:rPr>
              <w:lang w:bidi="fi-FI"/>
            </w:rPr>
            <w:t>Voit käyttää myös tämän kirjeen muotoilua vastaavia valmiita tyylejä yhdellä napsautuksella. Voit tutustua kaikkiin tässä kirjeessä käytettyihin tyyleihin valintanauhan Aloitus-välilehden Tyylit-valikoimassa.</w:t>
          </w:r>
        </w:p>
        <w:p w14:paraId="0B4D28EC" w14:textId="77777777" w:rsidR="00752FC4" w:rsidRPr="005C149D" w:rsidRDefault="00752FC4" w:rsidP="005125BB">
          <w:r w:rsidRPr="005C149D">
            <w:rPr>
              <w:lang w:bidi="fi-FI"/>
            </w:rPr>
            <w:t>Lisää-välilehdessä on myös muita helppokäyttöisiä työkaluja. Voit esimerkiksi lisätä hyperlinkin tai kommentin.</w:t>
          </w:r>
        </w:p>
      </w:sdtContent>
    </w:sdt>
    <w:sdt>
      <w:sdtPr>
        <w:alias w:val="Lämpimin terveisin:"/>
        <w:tag w:val="Lämpimin terveisin:"/>
        <w:id w:val="379681130"/>
        <w:placeholder>
          <w:docPart w:val="39175B33642D4DED9D8926E4DF1AD254"/>
        </w:placeholder>
        <w:temporary/>
        <w:showingPlcHdr/>
        <w15:appearance w15:val="hidden"/>
      </w:sdtPr>
      <w:sdtEndPr/>
      <w:sdtContent>
        <w:p w14:paraId="2A27A0A1" w14:textId="77777777" w:rsidR="00752FC4" w:rsidRPr="005C149D" w:rsidRDefault="00752FC4" w:rsidP="00200635">
          <w:pPr>
            <w:pStyle w:val="Lopetus"/>
          </w:pPr>
          <w:r w:rsidRPr="005C149D">
            <w:rPr>
              <w:lang w:bidi="fi-FI"/>
            </w:rPr>
            <w:t>Lämpimin terveisin,</w:t>
          </w:r>
        </w:p>
      </w:sdtContent>
    </w:sdt>
    <w:sdt>
      <w:sdtPr>
        <w:alias w:val="Oma nimi:"/>
        <w:tag w:val="Oma nimi:"/>
        <w:id w:val="1872109004"/>
        <w:placeholder>
          <w:docPart w:val="306BE25450284E91B897AE5111EF755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EndPr/>
      <w:sdtContent>
        <w:p w14:paraId="05480A9A" w14:textId="04B50DE1" w:rsidR="000F7122" w:rsidRPr="005C149D" w:rsidRDefault="000F7122" w:rsidP="000F7122">
          <w:pPr>
            <w:pStyle w:val="Allekirjoitus"/>
          </w:pPr>
          <w:r w:rsidRPr="005C149D">
            <w:rPr>
              <w:lang w:bidi="fi-FI"/>
            </w:rPr>
            <w:t>Oma nimi</w:t>
          </w:r>
        </w:p>
      </w:sdtContent>
    </w:sdt>
    <w:p w14:paraId="30E22723" w14:textId="48E72D73" w:rsidR="00254E0D" w:rsidRPr="005C149D" w:rsidRDefault="006504E2" w:rsidP="00254E0D">
      <w:pPr>
        <w:pStyle w:val="Allekirjoitus"/>
      </w:pPr>
      <w:sdt>
        <w:sdtPr>
          <w:id w:val="617336970"/>
          <w:placeholder>
            <w:docPart w:val="B743BDCAB65A4672BBB64718B1B7A716"/>
          </w:placeholder>
          <w:temporary/>
          <w:showingPlcHdr/>
          <w15:appearance w15:val="hidden"/>
        </w:sdtPr>
        <w:sdtEndPr/>
        <w:sdtContent>
          <w:r w:rsidR="00254E0D" w:rsidRPr="005C149D">
            <w:rPr>
              <w:rStyle w:val="Paikkamerkkiteksti"/>
              <w:color w:val="auto"/>
              <w:lang w:bidi="fi-FI"/>
            </w:rPr>
            <w:t>Työnimike</w:t>
          </w:r>
        </w:sdtContent>
      </w:sdt>
    </w:p>
    <w:p w14:paraId="7924B65C" w14:textId="64FB6545" w:rsidR="009468D3" w:rsidRPr="005C149D" w:rsidRDefault="006504E2" w:rsidP="00254E0D">
      <w:pPr>
        <w:pStyle w:val="Allekirjoitus"/>
      </w:pPr>
      <w:sdt>
        <w:sdtPr>
          <w:id w:val="779307343"/>
          <w:placeholder>
            <w:docPart w:val="28CEFF436D72499A909EE2A55AB5ACE6"/>
          </w:placeholder>
          <w:temporary/>
          <w:showingPlcHdr/>
          <w15:appearance w15:val="hidden"/>
        </w:sdtPr>
        <w:sdtEndPr/>
        <w:sdtContent>
          <w:r w:rsidR="00254E0D" w:rsidRPr="005C149D">
            <w:rPr>
              <w:rStyle w:val="Paikkamerkkiteksti"/>
              <w:color w:val="auto"/>
              <w:lang w:bidi="fi-FI"/>
            </w:rPr>
            <w:t>Sähköposti</w:t>
          </w:r>
        </w:sdtContent>
      </w:sdt>
      <w:bookmarkEnd w:id="0"/>
    </w:p>
    <w:sectPr w:rsidR="009468D3" w:rsidRPr="005C149D" w:rsidSect="00063A84">
      <w:footerReference w:type="default" r:id="rId12"/>
      <w:headerReference w:type="first" r:id="rId13"/>
      <w:footerReference w:type="first" r:id="rId14"/>
      <w:pgSz w:w="11906" w:h="16838" w:code="9"/>
      <w:pgMar w:top="720" w:right="1440" w:bottom="252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65410" w14:textId="77777777" w:rsidR="006504E2" w:rsidRDefault="006504E2">
      <w:pPr>
        <w:spacing w:after="0" w:line="240" w:lineRule="auto"/>
      </w:pPr>
      <w:r>
        <w:separator/>
      </w:r>
    </w:p>
    <w:p w14:paraId="1603B438" w14:textId="77777777" w:rsidR="006504E2" w:rsidRDefault="006504E2"/>
  </w:endnote>
  <w:endnote w:type="continuationSeparator" w:id="0">
    <w:p w14:paraId="662B4084" w14:textId="77777777" w:rsidR="006504E2" w:rsidRDefault="006504E2">
      <w:pPr>
        <w:spacing w:after="0" w:line="240" w:lineRule="auto"/>
      </w:pPr>
      <w:r>
        <w:continuationSeparator/>
      </w:r>
    </w:p>
    <w:p w14:paraId="2456FC18" w14:textId="77777777" w:rsidR="006504E2" w:rsidRDefault="006504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Hei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7143F" w14:textId="269761B8" w:rsidR="00E5646A" w:rsidRPr="005C149D" w:rsidRDefault="00A5578C">
    <w:pPr>
      <w:pStyle w:val="Alatunniste"/>
    </w:pPr>
    <w:r w:rsidRPr="005C149D">
      <w:rPr>
        <w:lang w:bidi="fi-FI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35E3DA3" wp14:editId="2E821C66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88910" cy="3954649"/>
              <wp:effectExtent l="0" t="0" r="0" b="1270"/>
              <wp:wrapNone/>
              <wp:docPr id="12" name="Ryhmä 1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8910" cy="3954649"/>
                        <a:chOff x="114300" y="-9525"/>
                        <a:chExt cx="7788910" cy="3954649"/>
                      </a:xfrm>
                    </wpg:grpSpPr>
                    <wps:wsp>
                      <wps:cNvPr id="5" name="Puolivapaa piirto 54">
                        <a:extLst>
                          <a:ext uri="{FF2B5EF4-FFF2-40B4-BE49-F238E27FC236}">
                            <a16:creationId xmlns:a16="http://schemas.microsoft.com/office/drawing/2014/main" id="{9FC139B6-5636-4A3B-AC63-720C57A63025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>
                          <a:off x="114300" y="22093"/>
                          <a:ext cx="7779385" cy="3923030"/>
                        </a:xfrm>
                        <a:custGeom>
                          <a:avLst/>
                          <a:gdLst>
                            <a:gd name="T0" fmla="*/ 0 w 455"/>
                            <a:gd name="T1" fmla="*/ 260 h 260"/>
                            <a:gd name="T2" fmla="*/ 0 w 455"/>
                            <a:gd name="T3" fmla="*/ 0 h 260"/>
                            <a:gd name="T4" fmla="*/ 455 w 455"/>
                            <a:gd name="T5" fmla="*/ 0 h 260"/>
                            <a:gd name="T6" fmla="*/ 0 w 455"/>
                            <a:gd name="T7" fmla="*/ 260 h 2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455" h="260">
                              <a:moveTo>
                                <a:pt x="0" y="260"/>
                              </a:move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455" y="0"/>
                                <a:pt x="455" y="0"/>
                                <a:pt x="455" y="0"/>
                              </a:cubicBezTo>
                              <a:cubicBezTo>
                                <a:pt x="14" y="0"/>
                                <a:pt x="0" y="260"/>
                                <a:pt x="0" y="26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" name="Puolivapaa piirto 55">
                        <a:extLst>
                          <a:ext uri="{FF2B5EF4-FFF2-40B4-BE49-F238E27FC236}">
                            <a16:creationId xmlns:a16="http://schemas.microsoft.com/office/drawing/2014/main" id="{18A460A0-9935-4F4B-A301-2E05CF0E804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>
                          <a:off x="123825" y="-9525"/>
                          <a:ext cx="7779385" cy="3923030"/>
                        </a:xfrm>
                        <a:custGeom>
                          <a:avLst/>
                          <a:gdLst>
                            <a:gd name="T0" fmla="*/ 0 w 455"/>
                            <a:gd name="T1" fmla="*/ 260 h 260"/>
                            <a:gd name="T2" fmla="*/ 0 w 455"/>
                            <a:gd name="T3" fmla="*/ 255 h 260"/>
                            <a:gd name="T4" fmla="*/ 255 w 455"/>
                            <a:gd name="T5" fmla="*/ 0 h 260"/>
                            <a:gd name="T6" fmla="*/ 455 w 455"/>
                            <a:gd name="T7" fmla="*/ 0 h 260"/>
                            <a:gd name="T8" fmla="*/ 0 w 455"/>
                            <a:gd name="T9" fmla="*/ 260 h 2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55" h="260">
                              <a:moveTo>
                                <a:pt x="0" y="260"/>
                              </a:moveTo>
                              <a:cubicBezTo>
                                <a:pt x="0" y="255"/>
                                <a:pt x="0" y="255"/>
                                <a:pt x="0" y="255"/>
                              </a:cubicBezTo>
                              <a:cubicBezTo>
                                <a:pt x="0" y="114"/>
                                <a:pt x="114" y="0"/>
                                <a:pt x="255" y="0"/>
                              </a:cubicBezTo>
                              <a:cubicBezTo>
                                <a:pt x="455" y="0"/>
                                <a:pt x="455" y="0"/>
                                <a:pt x="455" y="0"/>
                              </a:cubicBezTo>
                              <a:cubicBezTo>
                                <a:pt x="14" y="0"/>
                                <a:pt x="0" y="260"/>
                                <a:pt x="0" y="26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5" name="Puolivapaa piirto: Muoto 14">
                        <a:extLst>
                          <a:ext uri="{FF2B5EF4-FFF2-40B4-BE49-F238E27FC236}">
                            <a16:creationId xmlns:a16="http://schemas.microsoft.com/office/drawing/2014/main" id="{D57537D0-64E0-4E7C-98BF-EEDCE612E362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>
                          <a:off x="114300" y="2581144"/>
                          <a:ext cx="7779385" cy="1363980"/>
                        </a:xfrm>
                        <a:custGeom>
                          <a:avLst/>
                          <a:gdLst>
                            <a:gd name="connsiteX0" fmla="*/ 7779656 w 7779656"/>
                            <a:gd name="connsiteY0" fmla="*/ 1364203 h 1364203"/>
                            <a:gd name="connsiteX1" fmla="*/ 0 w 7779656"/>
                            <a:gd name="connsiteY1" fmla="*/ 0 h 1364203"/>
                            <a:gd name="connsiteX2" fmla="*/ 7779656 w 7779656"/>
                            <a:gd name="connsiteY2" fmla="*/ 0 h 13642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7779656" h="1364203">
                              <a:moveTo>
                                <a:pt x="7779656" y="1364203"/>
                              </a:moveTo>
                              <a:lnTo>
                                <a:pt x="0" y="0"/>
                              </a:lnTo>
                              <a:lnTo>
                                <a:pt x="777965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39000</wp14:pctHeight>
              </wp14:sizeRelV>
            </wp:anchor>
          </w:drawing>
        </mc:Choice>
        <mc:Fallback>
          <w:pict>
            <v:group w14:anchorId="33C4D2F9" id="Ryhmä 12" o:spid="_x0000_s1026" style="position:absolute;margin-left:0;margin-top:0;width:613.3pt;height:311.4pt;z-index:251669504;mso-width-percent:1000;mso-height-percent:390;mso-position-horizontal:center;mso-position-horizontal-relative:page;mso-position-vertical:bottom;mso-position-vertical-relative:page;mso-width-percent:1000;mso-height-percent:390" coordorigin="1143,-95" coordsize="77889,39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">
              <v:shape id="Puolivapaa piirto 54" o:spid="_x0000_s1027" style="position:absolute;left:1143;top:220;width:77793;height:39231;rotation:180;visibility:visible;mso-wrap-style:square;v-text-anchor:top" coordsize="455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" path="m,260c,,,,,,455,,455,,455,,14,,,260,,260xe" fillcolor="#4b1919 [3204]" stroked="f">
                <v:path arrowok="t" o:connecttype="custom" o:connectlocs="0,3923030;0,0;7779385,0;0,3923030" o:connectangles="0,0,0,0"/>
              </v:shape>
              <v:shape id="Puolivapaa piirto 55" o:spid="_x0000_s1028" style="position:absolute;left:1238;top:-95;width:77794;height:39230;rotation:180;visibility:visible;mso-wrap-style:square;v-text-anchor:top" coordsize="455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" path="m,260v,-5,,-5,,-5c,114,114,,255,,455,,455,,455,,14,,,260,,260xe" fillcolor="#ffd966 [3205]" stroked="f">
                <v:path arrowok="t" o:connecttype="custom" o:connectlocs="0,3923030;0,3847587;4359875,0;7779385,0;0,3923030" o:connectangles="0,0,0,0,0"/>
              </v:shape>
              <v:shape id="Puolivapaa piirto: Muoto 14" o:spid="_x0000_s1029" style="position:absolute;left:1143;top:25811;width:77793;height:13640;rotation:180;visibility:visible;mso-wrap-style:square;v-text-anchor:top" coordsize="7779656,136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" path="m7779656,1364203l,,7779656,r,1364203xe" fillcolor="#85cdc1 [3206]" stroked="f">
                <v:path arrowok="t" o:connecttype="custom" o:connectlocs="7779385,1363980;0,0;7779385,0" o:connectangles="0,0,0"/>
              </v:shape>
              <w10:wrap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304F5" w14:textId="51822570" w:rsidR="00752FC4" w:rsidRDefault="00752FC4" w:rsidP="00752FC4">
    <w:pPr>
      <w:pStyle w:val="Alatunnist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1FADE" w14:textId="77777777" w:rsidR="006504E2" w:rsidRDefault="006504E2">
      <w:pPr>
        <w:spacing w:after="0" w:line="240" w:lineRule="auto"/>
      </w:pPr>
      <w:r>
        <w:separator/>
      </w:r>
    </w:p>
    <w:p w14:paraId="6D220730" w14:textId="77777777" w:rsidR="006504E2" w:rsidRDefault="006504E2"/>
  </w:footnote>
  <w:footnote w:type="continuationSeparator" w:id="0">
    <w:p w14:paraId="77A6BCB4" w14:textId="77777777" w:rsidR="006504E2" w:rsidRDefault="006504E2">
      <w:pPr>
        <w:spacing w:after="0" w:line="240" w:lineRule="auto"/>
      </w:pPr>
      <w:r>
        <w:continuationSeparator/>
      </w:r>
    </w:p>
    <w:p w14:paraId="52A23722" w14:textId="77777777" w:rsidR="006504E2" w:rsidRDefault="006504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13098" w14:textId="0EAD8167" w:rsidR="009468D3" w:rsidRDefault="00CB0809">
    <w:pPr>
      <w:pStyle w:val="Yltunniste"/>
    </w:pPr>
    <w:r>
      <w:rPr>
        <w:noProof/>
        <w:lang w:bidi="fi-FI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149FDF2" wp14:editId="07513A9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Ryhmä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Puolivapaa piirto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Puolivapaa piirto: Muoto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Puolivapaa piirto: Muoto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Puolivapaa piirto: Muoto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Puolivapaa piirto: Muoto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Puolivapaa piirto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Puolivapaa piirto: Muoto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Puolivapaa piirto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082E575E" id="Ryhmä 1" o:spid="_x0000_s1026" style="position:absolute;margin-left:0;margin-top:0;width:612.75pt;height:792.55pt;z-index:25166438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">
              <v:shape id="Puolivapaa piirto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ffd966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Puolivapaa piirto: Muoto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white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Puolivapaa piirto: Muoto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85cdc1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Puolivapaa piirto: Muoto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ffd966 [3205]" stroked="f">
                <v:path arrowok="t" o:connecttype="custom" o:connectlocs="1070039,0;1070039,950237;0,950237" o:connectangles="0,0,0"/>
              </v:shape>
              <v:shape id="Puolivapaa piirto: Muoto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85cdc1 [3206]" stroked="f">
                <v:path arrowok="t" o:connecttype="custom" o:connectlocs="1991837,0;1991837,238843;1991837,829191;925407,1776225;0,1776225" o:connectangles="0,0,0,0,0"/>
              </v:shape>
              <v:shape id="Puolivapaa piirto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3b3838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Puolivapaa piirto: Muoto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white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Puolivapaa piirto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b1919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Numeroituluettelo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Numeroituluettelo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Numeroituluettelo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Numeroituluettelo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Merkittyluettelo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Merkittyluettelo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Merkittyluettelo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Merkittyluettel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Numeroituluettel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Merkittyluettel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060A6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0182C6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32D28ED"/>
    <w:multiLevelType w:val="multilevel"/>
    <w:tmpl w:val="04090023"/>
    <w:styleLink w:val="Artikkeliosa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3AE"/>
    <w:rsid w:val="000115CE"/>
    <w:rsid w:val="00063A84"/>
    <w:rsid w:val="000828F4"/>
    <w:rsid w:val="000F1B5C"/>
    <w:rsid w:val="000F51EC"/>
    <w:rsid w:val="000F7122"/>
    <w:rsid w:val="00114A27"/>
    <w:rsid w:val="001B04FD"/>
    <w:rsid w:val="001B4EEF"/>
    <w:rsid w:val="001B689C"/>
    <w:rsid w:val="00200635"/>
    <w:rsid w:val="00254E0D"/>
    <w:rsid w:val="0038000D"/>
    <w:rsid w:val="00385ACF"/>
    <w:rsid w:val="00422757"/>
    <w:rsid w:val="00436E03"/>
    <w:rsid w:val="00475D96"/>
    <w:rsid w:val="00477474"/>
    <w:rsid w:val="00480B7F"/>
    <w:rsid w:val="004A1893"/>
    <w:rsid w:val="004C4A44"/>
    <w:rsid w:val="005125BB"/>
    <w:rsid w:val="005264AB"/>
    <w:rsid w:val="00537F9C"/>
    <w:rsid w:val="0055629A"/>
    <w:rsid w:val="00572222"/>
    <w:rsid w:val="005C149D"/>
    <w:rsid w:val="005D3DA6"/>
    <w:rsid w:val="00616566"/>
    <w:rsid w:val="00642E91"/>
    <w:rsid w:val="006504E2"/>
    <w:rsid w:val="00744EA9"/>
    <w:rsid w:val="00752FC4"/>
    <w:rsid w:val="00757E9C"/>
    <w:rsid w:val="007B4C91"/>
    <w:rsid w:val="007D70F7"/>
    <w:rsid w:val="00830C5F"/>
    <w:rsid w:val="00834A33"/>
    <w:rsid w:val="00896EE1"/>
    <w:rsid w:val="008C1482"/>
    <w:rsid w:val="008C2737"/>
    <w:rsid w:val="008D0AA7"/>
    <w:rsid w:val="0090401D"/>
    <w:rsid w:val="00912A0A"/>
    <w:rsid w:val="009468D3"/>
    <w:rsid w:val="00A07170"/>
    <w:rsid w:val="00A17117"/>
    <w:rsid w:val="00A5578C"/>
    <w:rsid w:val="00A763AE"/>
    <w:rsid w:val="00AC1A6E"/>
    <w:rsid w:val="00B40F1A"/>
    <w:rsid w:val="00B63133"/>
    <w:rsid w:val="00BC0F0A"/>
    <w:rsid w:val="00C11980"/>
    <w:rsid w:val="00C37964"/>
    <w:rsid w:val="00CB0809"/>
    <w:rsid w:val="00CF46CA"/>
    <w:rsid w:val="00D04123"/>
    <w:rsid w:val="00D06525"/>
    <w:rsid w:val="00D149F1"/>
    <w:rsid w:val="00D36106"/>
    <w:rsid w:val="00DC7840"/>
    <w:rsid w:val="00E10E4B"/>
    <w:rsid w:val="00E5646A"/>
    <w:rsid w:val="00F71D73"/>
    <w:rsid w:val="00F763B1"/>
    <w:rsid w:val="00FA402E"/>
    <w:rsid w:val="00FB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B79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00000" w:themeColor="text2" w:themeShade="BF"/>
        <w:sz w:val="22"/>
        <w:szCs w:val="22"/>
        <w:lang w:val="fi-FI" w:eastAsia="en-US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9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5C149D"/>
    <w:rPr>
      <w:rFonts w:ascii="Arial" w:hAnsi="Arial" w:cs="Arial"/>
      <w:color w:val="auto"/>
    </w:rPr>
  </w:style>
  <w:style w:type="paragraph" w:styleId="Otsikko1">
    <w:name w:val="heading 1"/>
    <w:basedOn w:val="Normaali"/>
    <w:next w:val="Normaali"/>
    <w:link w:val="Otsikko1Char"/>
    <w:uiPriority w:val="9"/>
    <w:semiHidden/>
    <w:rsid w:val="005C149D"/>
    <w:pPr>
      <w:keepNext/>
      <w:keepLines/>
      <w:spacing w:before="480" w:after="0"/>
      <w:outlineLvl w:val="0"/>
    </w:pPr>
    <w:rPr>
      <w:rFonts w:eastAsiaTheme="majorEastAsia"/>
      <w:b/>
      <w:bCs/>
      <w:color w:val="B38600" w:themeColor="accent2" w:themeShade="80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semiHidden/>
    <w:rsid w:val="005C149D"/>
    <w:pPr>
      <w:keepNext/>
      <w:keepLines/>
      <w:spacing w:before="200" w:after="0"/>
      <w:outlineLvl w:val="1"/>
    </w:pPr>
    <w:rPr>
      <w:rFonts w:eastAsiaTheme="majorEastAsia"/>
      <w:b/>
      <w:bCs/>
      <w:color w:val="262626" w:themeColor="text1" w:themeTint="D9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5C149D"/>
    <w:pPr>
      <w:keepNext/>
      <w:keepLines/>
      <w:spacing w:before="40" w:after="0"/>
      <w:outlineLvl w:val="2"/>
    </w:pPr>
    <w:rPr>
      <w:rFonts w:eastAsiaTheme="majorEastAsia"/>
      <w:color w:val="250C0C" w:themeColor="accent1" w:themeShade="7F"/>
      <w:sz w:val="24"/>
      <w:szCs w:val="24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5C149D"/>
    <w:pPr>
      <w:keepNext/>
      <w:keepLines/>
      <w:spacing w:before="40" w:after="0"/>
      <w:outlineLvl w:val="3"/>
    </w:pPr>
    <w:rPr>
      <w:rFonts w:eastAsiaTheme="majorEastAsia"/>
      <w:i/>
      <w:iCs/>
      <w:color w:val="381212" w:themeColor="accent1" w:themeShade="BF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5C149D"/>
    <w:pPr>
      <w:keepNext/>
      <w:keepLines/>
      <w:spacing w:before="40" w:after="0"/>
      <w:outlineLvl w:val="4"/>
    </w:pPr>
    <w:rPr>
      <w:rFonts w:eastAsiaTheme="majorEastAsia"/>
      <w:color w:val="381212" w:themeColor="accent1" w:themeShade="B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5C149D"/>
    <w:pPr>
      <w:keepNext/>
      <w:keepLines/>
      <w:spacing w:before="40" w:after="0"/>
      <w:outlineLvl w:val="5"/>
    </w:pPr>
    <w:rPr>
      <w:rFonts w:eastAsiaTheme="majorEastAsia"/>
      <w:color w:val="250C0C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5C149D"/>
    <w:pPr>
      <w:keepNext/>
      <w:keepLines/>
      <w:spacing w:before="40" w:after="0"/>
      <w:outlineLvl w:val="6"/>
    </w:pPr>
    <w:rPr>
      <w:rFonts w:eastAsiaTheme="majorEastAsia"/>
      <w:i/>
      <w:iCs/>
      <w:color w:val="250C0C" w:themeColor="accent1" w:themeShade="7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5C149D"/>
    <w:pPr>
      <w:keepNext/>
      <w:keepLines/>
      <w:spacing w:before="40" w:after="0"/>
      <w:outlineLvl w:val="7"/>
    </w:pPr>
    <w:rPr>
      <w:rFonts w:eastAsiaTheme="majorEastAsia"/>
      <w:color w:val="272727" w:themeColor="text1" w:themeTint="D8"/>
      <w:szCs w:val="21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5C149D"/>
    <w:pPr>
      <w:keepNext/>
      <w:keepLines/>
      <w:spacing w:before="40" w:after="0"/>
      <w:outlineLvl w:val="8"/>
    </w:pPr>
    <w:rPr>
      <w:rFonts w:eastAsiaTheme="majorEastAsia"/>
      <w:i/>
      <w:iCs/>
      <w:color w:val="272727" w:themeColor="text1" w:themeTint="D8"/>
      <w:szCs w:val="2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semiHidden/>
    <w:rsid w:val="005C149D"/>
    <w:pPr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5C149D"/>
    <w:rPr>
      <w:rFonts w:ascii="Arial" w:hAnsi="Arial" w:cs="Arial"/>
      <w:color w:val="auto"/>
    </w:rPr>
  </w:style>
  <w:style w:type="paragraph" w:styleId="Alatunniste">
    <w:name w:val="footer"/>
    <w:basedOn w:val="Normaali"/>
    <w:link w:val="AlatunnisteChar"/>
    <w:uiPriority w:val="99"/>
    <w:semiHidden/>
    <w:rsid w:val="005C149D"/>
    <w:pPr>
      <w:spacing w:after="0" w:line="240" w:lineRule="auto"/>
      <w:ind w:left="-720" w:right="-720"/>
      <w:jc w:val="center"/>
    </w:pPr>
    <w:rPr>
      <w:color w:val="B38600" w:themeColor="accent2" w:themeShade="80"/>
    </w:r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5C149D"/>
    <w:rPr>
      <w:rFonts w:ascii="Arial" w:hAnsi="Arial" w:cs="Arial"/>
      <w:color w:val="B38600" w:themeColor="accent2" w:themeShade="80"/>
    </w:rPr>
  </w:style>
  <w:style w:type="character" w:styleId="Paikkamerkkiteksti">
    <w:name w:val="Placeholder Text"/>
    <w:basedOn w:val="Kappaleenoletusfontti"/>
    <w:uiPriority w:val="99"/>
    <w:semiHidden/>
    <w:rsid w:val="005C149D"/>
    <w:rPr>
      <w:rFonts w:ascii="Arial" w:hAnsi="Arial" w:cs="Arial"/>
      <w:color w:val="BFBFBF" w:themeColor="accent5" w:themeShade="BF"/>
      <w:sz w:val="22"/>
    </w:rPr>
  </w:style>
  <w:style w:type="paragraph" w:customStyle="1" w:styleId="Yhteystiedot">
    <w:name w:val="Yhteystiedot"/>
    <w:basedOn w:val="Normaali"/>
    <w:uiPriority w:val="3"/>
    <w:qFormat/>
    <w:rsid w:val="005C149D"/>
    <w:pPr>
      <w:spacing w:after="0"/>
      <w:jc w:val="right"/>
    </w:pPr>
    <w:rPr>
      <w:sz w:val="20"/>
      <w:szCs w:val="18"/>
    </w:rPr>
  </w:style>
  <w:style w:type="paragraph" w:styleId="Pivmr">
    <w:name w:val="Date"/>
    <w:basedOn w:val="Normaali"/>
    <w:next w:val="Tervehdys"/>
    <w:link w:val="PivmrChar"/>
    <w:uiPriority w:val="4"/>
    <w:unhideWhenUsed/>
    <w:qFormat/>
    <w:rsid w:val="005C149D"/>
    <w:pPr>
      <w:spacing w:before="960" w:after="960"/>
    </w:pPr>
  </w:style>
  <w:style w:type="character" w:customStyle="1" w:styleId="PivmrChar">
    <w:name w:val="Päivämäärä Char"/>
    <w:basedOn w:val="Kappaleenoletusfontti"/>
    <w:link w:val="Pivmr"/>
    <w:uiPriority w:val="4"/>
    <w:rsid w:val="005C149D"/>
    <w:rPr>
      <w:rFonts w:ascii="Arial" w:hAnsi="Arial" w:cs="Arial"/>
      <w:color w:val="auto"/>
    </w:rPr>
  </w:style>
  <w:style w:type="paragraph" w:styleId="Lopetus">
    <w:name w:val="Closing"/>
    <w:basedOn w:val="Normaali"/>
    <w:next w:val="Allekirjoitus"/>
    <w:link w:val="LopetusChar"/>
    <w:uiPriority w:val="6"/>
    <w:unhideWhenUsed/>
    <w:qFormat/>
    <w:rsid w:val="005C149D"/>
    <w:pPr>
      <w:spacing w:after="960" w:line="240" w:lineRule="auto"/>
    </w:pPr>
  </w:style>
  <w:style w:type="character" w:customStyle="1" w:styleId="LopetusChar">
    <w:name w:val="Lopetus Char"/>
    <w:basedOn w:val="Kappaleenoletusfontti"/>
    <w:link w:val="Lopetus"/>
    <w:uiPriority w:val="6"/>
    <w:rsid w:val="005C149D"/>
    <w:rPr>
      <w:rFonts w:ascii="Arial" w:hAnsi="Arial" w:cs="Arial"/>
      <w:color w:val="auto"/>
    </w:rPr>
  </w:style>
  <w:style w:type="character" w:customStyle="1" w:styleId="Otsikko1Char">
    <w:name w:val="Otsikko 1 Char"/>
    <w:basedOn w:val="Kappaleenoletusfontti"/>
    <w:link w:val="Otsikko1"/>
    <w:uiPriority w:val="9"/>
    <w:semiHidden/>
    <w:rsid w:val="005C149D"/>
    <w:rPr>
      <w:rFonts w:ascii="Arial" w:eastAsiaTheme="majorEastAsia" w:hAnsi="Arial" w:cs="Arial"/>
      <w:b/>
      <w:bCs/>
      <w:color w:val="B38600" w:themeColor="accent2" w:themeShade="80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semiHidden/>
    <w:rsid w:val="005C149D"/>
    <w:rPr>
      <w:rFonts w:ascii="Arial" w:eastAsiaTheme="majorEastAsia" w:hAnsi="Arial" w:cs="Arial"/>
      <w:b/>
      <w:bCs/>
      <w:color w:val="262626" w:themeColor="text1" w:themeTint="D9"/>
      <w:sz w:val="26"/>
      <w:szCs w:val="26"/>
    </w:rPr>
  </w:style>
  <w:style w:type="table" w:styleId="TaulukkoRuudukko">
    <w:name w:val="Table Grid"/>
    <w:basedOn w:val="Normaalitaulukko"/>
    <w:uiPriority w:val="59"/>
    <w:rsid w:val="005C1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5C149D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5C149D"/>
    <w:rPr>
      <w:rFonts w:ascii="Segoe UI" w:hAnsi="Segoe UI" w:cs="Segoe UI"/>
      <w:color w:val="auto"/>
      <w:szCs w:val="18"/>
    </w:rPr>
  </w:style>
  <w:style w:type="paragraph" w:styleId="Lhdeluettelo">
    <w:name w:val="Bibliography"/>
    <w:basedOn w:val="Normaali"/>
    <w:next w:val="Normaali"/>
    <w:uiPriority w:val="37"/>
    <w:semiHidden/>
    <w:unhideWhenUsed/>
    <w:rsid w:val="005C149D"/>
  </w:style>
  <w:style w:type="paragraph" w:styleId="Lohkoteksti">
    <w:name w:val="Block Text"/>
    <w:basedOn w:val="Normaali"/>
    <w:uiPriority w:val="99"/>
    <w:semiHidden/>
    <w:unhideWhenUsed/>
    <w:rsid w:val="005C149D"/>
    <w:pPr>
      <w:pBdr>
        <w:top w:val="single" w:sz="2" w:space="10" w:color="4B1919" w:themeColor="accent1" w:frame="1"/>
        <w:left w:val="single" w:sz="2" w:space="10" w:color="4B1919" w:themeColor="accent1" w:frame="1"/>
        <w:bottom w:val="single" w:sz="2" w:space="10" w:color="4B1919" w:themeColor="accent1" w:frame="1"/>
        <w:right w:val="single" w:sz="2" w:space="10" w:color="4B1919" w:themeColor="accent1" w:frame="1"/>
      </w:pBdr>
      <w:ind w:left="1152" w:right="1152"/>
    </w:pPr>
    <w:rPr>
      <w:i/>
      <w:iCs/>
      <w:color w:val="381212" w:themeColor="accent1" w:themeShade="BF"/>
    </w:rPr>
  </w:style>
  <w:style w:type="paragraph" w:styleId="Leipteksti">
    <w:name w:val="Body Text"/>
    <w:basedOn w:val="Normaali"/>
    <w:link w:val="LeiptekstiChar"/>
    <w:uiPriority w:val="99"/>
    <w:semiHidden/>
    <w:unhideWhenUsed/>
    <w:rsid w:val="005C149D"/>
    <w:pPr>
      <w:spacing w:after="120"/>
    </w:pPr>
  </w:style>
  <w:style w:type="character" w:customStyle="1" w:styleId="LeiptekstiChar">
    <w:name w:val="Leipäteksti Char"/>
    <w:basedOn w:val="Kappaleenoletusfontti"/>
    <w:link w:val="Leipteksti"/>
    <w:uiPriority w:val="99"/>
    <w:semiHidden/>
    <w:rsid w:val="005C149D"/>
    <w:rPr>
      <w:rFonts w:ascii="Arial" w:hAnsi="Arial" w:cs="Arial"/>
      <w:color w:val="auto"/>
    </w:rPr>
  </w:style>
  <w:style w:type="paragraph" w:styleId="Leipteksti2">
    <w:name w:val="Body Text 2"/>
    <w:basedOn w:val="Normaali"/>
    <w:link w:val="Leipteksti2Char"/>
    <w:uiPriority w:val="99"/>
    <w:semiHidden/>
    <w:unhideWhenUsed/>
    <w:rsid w:val="005C149D"/>
    <w:pPr>
      <w:spacing w:after="120" w:line="480" w:lineRule="auto"/>
    </w:pPr>
  </w:style>
  <w:style w:type="character" w:customStyle="1" w:styleId="Leipteksti2Char">
    <w:name w:val="Leipäteksti 2 Char"/>
    <w:basedOn w:val="Kappaleenoletusfontti"/>
    <w:link w:val="Leipteksti2"/>
    <w:uiPriority w:val="99"/>
    <w:semiHidden/>
    <w:rsid w:val="005C149D"/>
    <w:rPr>
      <w:rFonts w:ascii="Arial" w:hAnsi="Arial" w:cs="Arial"/>
      <w:color w:val="auto"/>
    </w:rPr>
  </w:style>
  <w:style w:type="paragraph" w:styleId="Leipteksti3">
    <w:name w:val="Body Text 3"/>
    <w:basedOn w:val="Normaali"/>
    <w:link w:val="Leipteksti3Char"/>
    <w:uiPriority w:val="99"/>
    <w:semiHidden/>
    <w:unhideWhenUsed/>
    <w:rsid w:val="005C149D"/>
    <w:pPr>
      <w:spacing w:after="120"/>
    </w:pPr>
    <w:rPr>
      <w:szCs w:val="16"/>
    </w:rPr>
  </w:style>
  <w:style w:type="character" w:customStyle="1" w:styleId="Leipteksti3Char">
    <w:name w:val="Leipäteksti 3 Char"/>
    <w:basedOn w:val="Kappaleenoletusfontti"/>
    <w:link w:val="Leipteksti3"/>
    <w:uiPriority w:val="99"/>
    <w:semiHidden/>
    <w:rsid w:val="005C149D"/>
    <w:rPr>
      <w:rFonts w:ascii="Arial" w:hAnsi="Arial" w:cs="Arial"/>
      <w:color w:val="auto"/>
      <w:szCs w:val="16"/>
    </w:rPr>
  </w:style>
  <w:style w:type="paragraph" w:styleId="Leiptekstin1rivinsisennys">
    <w:name w:val="Body Text First Indent"/>
    <w:basedOn w:val="Leipteksti"/>
    <w:link w:val="Leiptekstin1rivinsisennysChar"/>
    <w:uiPriority w:val="99"/>
    <w:semiHidden/>
    <w:unhideWhenUsed/>
    <w:rsid w:val="005C149D"/>
    <w:pPr>
      <w:spacing w:after="300"/>
      <w:ind w:firstLine="360"/>
    </w:pPr>
  </w:style>
  <w:style w:type="character" w:customStyle="1" w:styleId="Leiptekstin1rivinsisennysChar">
    <w:name w:val="Leipätekstin 1. rivin sisennys Char"/>
    <w:basedOn w:val="LeiptekstiChar"/>
    <w:link w:val="Leiptekstin1rivinsisennys"/>
    <w:uiPriority w:val="99"/>
    <w:semiHidden/>
    <w:rsid w:val="005C149D"/>
    <w:rPr>
      <w:rFonts w:ascii="Arial" w:hAnsi="Arial" w:cs="Arial"/>
      <w:color w:val="auto"/>
    </w:rPr>
  </w:style>
  <w:style w:type="paragraph" w:styleId="Sisennettyleipteksti">
    <w:name w:val="Body Text Indent"/>
    <w:basedOn w:val="Normaali"/>
    <w:link w:val="SisennettyleiptekstiChar"/>
    <w:uiPriority w:val="99"/>
    <w:semiHidden/>
    <w:unhideWhenUsed/>
    <w:rsid w:val="005C149D"/>
    <w:pPr>
      <w:spacing w:after="120"/>
      <w:ind w:left="360"/>
    </w:pPr>
  </w:style>
  <w:style w:type="character" w:customStyle="1" w:styleId="SisennettyleiptekstiChar">
    <w:name w:val="Sisennetty leipäteksti Char"/>
    <w:basedOn w:val="Kappaleenoletusfontti"/>
    <w:link w:val="Sisennettyleipteksti"/>
    <w:uiPriority w:val="99"/>
    <w:semiHidden/>
    <w:rsid w:val="005C149D"/>
    <w:rPr>
      <w:rFonts w:ascii="Arial" w:hAnsi="Arial" w:cs="Arial"/>
      <w:color w:val="auto"/>
    </w:rPr>
  </w:style>
  <w:style w:type="paragraph" w:styleId="Leiptekstin1rivinsisennys2">
    <w:name w:val="Body Text First Indent 2"/>
    <w:basedOn w:val="Sisennettyleipteksti"/>
    <w:link w:val="Leiptekstin1rivinsisennys2Char"/>
    <w:uiPriority w:val="99"/>
    <w:semiHidden/>
    <w:unhideWhenUsed/>
    <w:rsid w:val="005C149D"/>
    <w:pPr>
      <w:spacing w:after="300"/>
      <w:ind w:firstLine="360"/>
    </w:pPr>
  </w:style>
  <w:style w:type="character" w:customStyle="1" w:styleId="Leiptekstin1rivinsisennys2Char">
    <w:name w:val="Leipätekstin 1. rivin sisennys 2 Char"/>
    <w:basedOn w:val="SisennettyleiptekstiChar"/>
    <w:link w:val="Leiptekstin1rivinsisennys2"/>
    <w:uiPriority w:val="99"/>
    <w:semiHidden/>
    <w:rsid w:val="005C149D"/>
    <w:rPr>
      <w:rFonts w:ascii="Arial" w:hAnsi="Arial" w:cs="Arial"/>
      <w:color w:val="auto"/>
    </w:rPr>
  </w:style>
  <w:style w:type="paragraph" w:styleId="Sisennettyleipteksti2">
    <w:name w:val="Body Text Indent 2"/>
    <w:basedOn w:val="Normaali"/>
    <w:link w:val="Sisennettyleipteksti2Char"/>
    <w:uiPriority w:val="99"/>
    <w:semiHidden/>
    <w:unhideWhenUsed/>
    <w:rsid w:val="005C149D"/>
    <w:pPr>
      <w:spacing w:after="120" w:line="480" w:lineRule="auto"/>
      <w:ind w:left="360"/>
    </w:pPr>
  </w:style>
  <w:style w:type="character" w:customStyle="1" w:styleId="Sisennettyleipteksti2Char">
    <w:name w:val="Sisennetty leipäteksti 2 Char"/>
    <w:basedOn w:val="Kappaleenoletusfontti"/>
    <w:link w:val="Sisennettyleipteksti2"/>
    <w:uiPriority w:val="99"/>
    <w:semiHidden/>
    <w:rsid w:val="005C149D"/>
    <w:rPr>
      <w:rFonts w:ascii="Arial" w:hAnsi="Arial" w:cs="Arial"/>
      <w:color w:val="auto"/>
    </w:rPr>
  </w:style>
  <w:style w:type="paragraph" w:styleId="Sisennettyleipteksti3">
    <w:name w:val="Body Text Indent 3"/>
    <w:basedOn w:val="Normaali"/>
    <w:link w:val="Sisennettyleipteksti3Char"/>
    <w:uiPriority w:val="99"/>
    <w:semiHidden/>
    <w:unhideWhenUsed/>
    <w:rsid w:val="005C149D"/>
    <w:pPr>
      <w:spacing w:after="120"/>
      <w:ind w:left="360"/>
    </w:pPr>
    <w:rPr>
      <w:szCs w:val="16"/>
    </w:rPr>
  </w:style>
  <w:style w:type="character" w:customStyle="1" w:styleId="Sisennettyleipteksti3Char">
    <w:name w:val="Sisennetty leipäteksti 3 Char"/>
    <w:basedOn w:val="Kappaleenoletusfontti"/>
    <w:link w:val="Sisennettyleipteksti3"/>
    <w:uiPriority w:val="99"/>
    <w:semiHidden/>
    <w:rsid w:val="005C149D"/>
    <w:rPr>
      <w:rFonts w:ascii="Arial" w:hAnsi="Arial" w:cs="Arial"/>
      <w:color w:val="auto"/>
      <w:szCs w:val="16"/>
    </w:rPr>
  </w:style>
  <w:style w:type="character" w:styleId="Kirjannimike">
    <w:name w:val="Book Title"/>
    <w:basedOn w:val="Kappaleenoletusfontti"/>
    <w:uiPriority w:val="33"/>
    <w:semiHidden/>
    <w:qFormat/>
    <w:rsid w:val="005C149D"/>
    <w:rPr>
      <w:rFonts w:ascii="Arial" w:hAnsi="Arial" w:cs="Arial"/>
      <w:b/>
      <w:bCs/>
      <w:i/>
      <w:iCs/>
      <w:spacing w:val="5"/>
      <w:sz w:val="22"/>
    </w:rPr>
  </w:style>
  <w:style w:type="paragraph" w:styleId="Kuvaotsikko">
    <w:name w:val="caption"/>
    <w:basedOn w:val="Normaali"/>
    <w:next w:val="Normaali"/>
    <w:uiPriority w:val="35"/>
    <w:semiHidden/>
    <w:unhideWhenUsed/>
    <w:qFormat/>
    <w:rsid w:val="005C149D"/>
    <w:pPr>
      <w:spacing w:after="200" w:line="240" w:lineRule="auto"/>
    </w:pPr>
    <w:rPr>
      <w:i/>
      <w:iCs/>
      <w:color w:val="000000" w:themeColor="text2"/>
      <w:szCs w:val="18"/>
    </w:rPr>
  </w:style>
  <w:style w:type="table" w:styleId="Vriksruudukko">
    <w:name w:val="Colorful Grid"/>
    <w:basedOn w:val="Normaalitaulukko"/>
    <w:uiPriority w:val="73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Vriksruudukko-korostus1">
    <w:name w:val="Colorful Grid Accent 1"/>
    <w:basedOn w:val="Normaalitaulukko"/>
    <w:uiPriority w:val="73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C1C1" w:themeFill="accent1" w:themeFillTint="33"/>
    </w:tcPr>
    <w:tblStylePr w:type="firstRow">
      <w:rPr>
        <w:b/>
        <w:bCs/>
      </w:rPr>
      <w:tblPr/>
      <w:tcPr>
        <w:shd w:val="clear" w:color="auto" w:fill="D6848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848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8121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81212" w:themeFill="accent1" w:themeFillShade="BF"/>
      </w:tcPr>
    </w:tblStylePr>
    <w:tblStylePr w:type="band1Vert">
      <w:tblPr/>
      <w:tcPr>
        <w:shd w:val="clear" w:color="auto" w:fill="CC6565" w:themeFill="accent1" w:themeFillTint="7F"/>
      </w:tcPr>
    </w:tblStylePr>
    <w:tblStylePr w:type="band1Horz">
      <w:tblPr/>
      <w:tcPr>
        <w:shd w:val="clear" w:color="auto" w:fill="CC6565" w:themeFill="accent1" w:themeFillTint="7F"/>
      </w:tcPr>
    </w:tblStylePr>
  </w:style>
  <w:style w:type="table" w:styleId="Vriksruudukko-korostus2">
    <w:name w:val="Colorful Grid Accent 2"/>
    <w:basedOn w:val="Normaalitaulukko"/>
    <w:uiPriority w:val="73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7E0" w:themeFill="accent2" w:themeFillTint="33"/>
    </w:tcPr>
    <w:tblStylePr w:type="firstRow">
      <w:rPr>
        <w:b/>
        <w:bCs/>
      </w:rPr>
      <w:tblPr/>
      <w:tcPr>
        <w:shd w:val="clear" w:color="auto" w:fill="FFEFC1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FC1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FFC20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FFC20C" w:themeFill="accent2" w:themeFillShade="BF"/>
      </w:tcPr>
    </w:tblStylePr>
    <w:tblStylePr w:type="band1Vert">
      <w:tblPr/>
      <w:tcPr>
        <w:shd w:val="clear" w:color="auto" w:fill="FFEBB2" w:themeFill="accent2" w:themeFillTint="7F"/>
      </w:tcPr>
    </w:tblStylePr>
    <w:tblStylePr w:type="band1Horz">
      <w:tblPr/>
      <w:tcPr>
        <w:shd w:val="clear" w:color="auto" w:fill="FFEBB2" w:themeFill="accent2" w:themeFillTint="7F"/>
      </w:tcPr>
    </w:tblStylePr>
  </w:style>
  <w:style w:type="table" w:styleId="Vriksruudukko-korostus3">
    <w:name w:val="Colorful Grid Accent 3"/>
    <w:basedOn w:val="Normaalitaulukko"/>
    <w:uiPriority w:val="73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6F5F2" w:themeFill="accent3" w:themeFillTint="33"/>
    </w:tcPr>
    <w:tblStylePr w:type="firstRow">
      <w:rPr>
        <w:b/>
        <w:bCs/>
      </w:rPr>
      <w:tblPr/>
      <w:tcPr>
        <w:shd w:val="clear" w:color="auto" w:fill="CEEBE6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EEBE6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9B3A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9B3A1" w:themeFill="accent3" w:themeFillShade="BF"/>
      </w:tcPr>
    </w:tblStylePr>
    <w:tblStylePr w:type="band1Vert">
      <w:tblPr/>
      <w:tcPr>
        <w:shd w:val="clear" w:color="auto" w:fill="C2E6E0" w:themeFill="accent3" w:themeFillTint="7F"/>
      </w:tcPr>
    </w:tblStylePr>
    <w:tblStylePr w:type="band1Horz">
      <w:tblPr/>
      <w:tcPr>
        <w:shd w:val="clear" w:color="auto" w:fill="C2E6E0" w:themeFill="accent3" w:themeFillTint="7F"/>
      </w:tcPr>
    </w:tblStylePr>
  </w:style>
  <w:style w:type="table" w:styleId="Vriksruudukko-korostus4">
    <w:name w:val="Colorful Grid Accent 4"/>
    <w:basedOn w:val="Normaalitaulukko"/>
    <w:uiPriority w:val="73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D6D6" w:themeFill="accent4" w:themeFillTint="33"/>
    </w:tcPr>
    <w:tblStylePr w:type="firstRow">
      <w:rPr>
        <w:b/>
        <w:bCs/>
      </w:rPr>
      <w:tblPr/>
      <w:tcPr>
        <w:shd w:val="clear" w:color="auto" w:fill="B2ADAD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2ADA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C2A2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C2A2A" w:themeFill="accent4" w:themeFillShade="BF"/>
      </w:tcPr>
    </w:tblStylePr>
    <w:tblStylePr w:type="band1Vert">
      <w:tblPr/>
      <w:tcPr>
        <w:shd w:val="clear" w:color="auto" w:fill="9F9999" w:themeFill="accent4" w:themeFillTint="7F"/>
      </w:tcPr>
    </w:tblStylePr>
    <w:tblStylePr w:type="band1Horz">
      <w:tblPr/>
      <w:tcPr>
        <w:shd w:val="clear" w:color="auto" w:fill="9F9999" w:themeFill="accent4" w:themeFillTint="7F"/>
      </w:tcPr>
    </w:tblStylePr>
  </w:style>
  <w:style w:type="table" w:styleId="Vriksruudukko-korostus5">
    <w:name w:val="Colorful Grid Accent 5"/>
    <w:basedOn w:val="Normaalitaulukko"/>
    <w:uiPriority w:val="73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FFF" w:themeFill="accent5" w:themeFillTint="33"/>
    </w:tcPr>
    <w:tblStylePr w:type="firstRow">
      <w:rPr>
        <w:b/>
        <w:bCs/>
      </w:rPr>
      <w:tblPr/>
      <w:tcPr>
        <w:shd w:val="clear" w:color="auto" w:fill="FFFF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F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FBFB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FBFBF" w:themeFill="accent5" w:themeFillShade="BF"/>
      </w:tcPr>
    </w:tblStylePr>
    <w:tblStylePr w:type="band1Vert">
      <w:tblPr/>
      <w:tcPr>
        <w:shd w:val="clear" w:color="auto" w:fill="FFFFFF" w:themeFill="accent5" w:themeFillTint="7F"/>
      </w:tcPr>
    </w:tblStylePr>
    <w:tblStylePr w:type="band1Horz">
      <w:tblPr/>
      <w:tcPr>
        <w:shd w:val="clear" w:color="auto" w:fill="FFFFFF" w:themeFill="accent5" w:themeFillTint="7F"/>
      </w:tcPr>
    </w:tblStylePr>
  </w:style>
  <w:style w:type="table" w:styleId="Vriksruudukko-korostus6">
    <w:name w:val="Colorful Grid Accent 6"/>
    <w:basedOn w:val="Normaalitaulukko"/>
    <w:uiPriority w:val="73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FFF" w:themeFill="accent6" w:themeFillTint="33"/>
    </w:tcPr>
    <w:tblStylePr w:type="firstRow">
      <w:rPr>
        <w:b/>
        <w:bCs/>
      </w:rPr>
      <w:tblPr/>
      <w:tcPr>
        <w:shd w:val="clear" w:color="auto" w:fill="FFFF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F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BFB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BFBF" w:themeFill="accent6" w:themeFillShade="BF"/>
      </w:tcPr>
    </w:tblStylePr>
    <w:tblStylePr w:type="band1Vert">
      <w:tblPr/>
      <w:tcPr>
        <w:shd w:val="clear" w:color="auto" w:fill="FFFFFF" w:themeFill="accent6" w:themeFillTint="7F"/>
      </w:tcPr>
    </w:tblStylePr>
    <w:tblStylePr w:type="band1Horz">
      <w:tblPr/>
      <w:tcPr>
        <w:shd w:val="clear" w:color="auto" w:fill="FFFFFF" w:themeFill="accent6" w:themeFillTint="7F"/>
      </w:tcPr>
    </w:tblStylePr>
  </w:style>
  <w:style w:type="table" w:styleId="Vriksluettelo">
    <w:name w:val="Colorful List"/>
    <w:basedOn w:val="Normaalitaulukko"/>
    <w:uiPriority w:val="72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C61E" w:themeFill="accent2" w:themeFillShade="CC"/>
      </w:tcPr>
    </w:tblStylePr>
    <w:tblStylePr w:type="lastRow">
      <w:rPr>
        <w:b/>
        <w:bCs/>
        <w:color w:val="FFC6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Vriksluettelo-korostus1">
    <w:name w:val="Colorful List Accent 1"/>
    <w:basedOn w:val="Normaalitaulukko"/>
    <w:uiPriority w:val="72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0E0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C61E" w:themeFill="accent2" w:themeFillShade="CC"/>
      </w:tcPr>
    </w:tblStylePr>
    <w:tblStylePr w:type="lastRow">
      <w:rPr>
        <w:b/>
        <w:bCs/>
        <w:color w:val="FFC6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B3B3" w:themeFill="accent1" w:themeFillTint="3F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Vriksluettelo-korostus2">
    <w:name w:val="Colorful List Accent 2"/>
    <w:basedOn w:val="Normaalitaulukko"/>
    <w:uiPriority w:val="72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F0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C61E" w:themeFill="accent2" w:themeFillShade="CC"/>
      </w:tcPr>
    </w:tblStylePr>
    <w:tblStylePr w:type="lastRow">
      <w:rPr>
        <w:b/>
        <w:bCs/>
        <w:color w:val="FFC6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5D9" w:themeFill="accent2" w:themeFillTint="3F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Vriksluettelo-korostus3">
    <w:name w:val="Colorful List Accent 3"/>
    <w:basedOn w:val="Normaalitaulukko"/>
    <w:uiPriority w:val="72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A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F2C2C" w:themeFill="accent4" w:themeFillShade="CC"/>
      </w:tcPr>
    </w:tblStylePr>
    <w:tblStylePr w:type="lastRow">
      <w:rPr>
        <w:b/>
        <w:bCs/>
        <w:color w:val="2F2C2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F2EF" w:themeFill="accent3" w:themeFillTint="3F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Vriksluettelo-korostus4">
    <w:name w:val="Colorful List Accent 4"/>
    <w:basedOn w:val="Normaalitaulukko"/>
    <w:uiPriority w:val="72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EBE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5B9A8" w:themeFill="accent3" w:themeFillShade="CC"/>
      </w:tcPr>
    </w:tblStylePr>
    <w:tblStylePr w:type="lastRow">
      <w:rPr>
        <w:b/>
        <w:bCs/>
        <w:color w:val="55B9A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CCCC" w:themeFill="accent4" w:themeFillTint="3F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Vriksluettelo-korostus5">
    <w:name w:val="Colorful List Accent 5"/>
    <w:basedOn w:val="Normaalitaulukko"/>
    <w:uiPriority w:val="72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FF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CCCC" w:themeFill="accent6" w:themeFillShade="CC"/>
      </w:tcPr>
    </w:tblStylePr>
    <w:tblStylePr w:type="lastRow">
      <w:rPr>
        <w:b/>
        <w:bCs/>
        <w:color w:val="CCCCC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Vriksluettelo-korostus6">
    <w:name w:val="Colorful List Accent 6"/>
    <w:basedOn w:val="Normaalitaulukko"/>
    <w:uiPriority w:val="72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F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CCCC" w:themeFill="accent5" w:themeFillShade="CC"/>
      </w:tcPr>
    </w:tblStylePr>
    <w:tblStylePr w:type="lastRow">
      <w:rPr>
        <w:b/>
        <w:bCs/>
        <w:color w:val="CCCCC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Vriksvarjostus">
    <w:name w:val="Colorful Shading"/>
    <w:basedOn w:val="Normaalitaulukko"/>
    <w:uiPriority w:val="71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96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96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iksvarjostus-korostus1">
    <w:name w:val="Colorful Shading Accent 1"/>
    <w:basedOn w:val="Normaalitaulukko"/>
    <w:uiPriority w:val="71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966" w:themeColor="accent2"/>
        <w:left w:val="single" w:sz="4" w:space="0" w:color="4B1919" w:themeColor="accent1"/>
        <w:bottom w:val="single" w:sz="4" w:space="0" w:color="4B1919" w:themeColor="accent1"/>
        <w:right w:val="single" w:sz="4" w:space="0" w:color="4B191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0E0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96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0F0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0F0F" w:themeColor="accent1" w:themeShade="99"/>
          <w:insideV w:val="nil"/>
        </w:tcBorders>
        <w:shd w:val="clear" w:color="auto" w:fill="2D0F0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0F0F" w:themeFill="accent1" w:themeFillShade="99"/>
      </w:tcPr>
    </w:tblStylePr>
    <w:tblStylePr w:type="band1Vert">
      <w:tblPr/>
      <w:tcPr>
        <w:shd w:val="clear" w:color="auto" w:fill="D68484" w:themeFill="accent1" w:themeFillTint="66"/>
      </w:tcPr>
    </w:tblStylePr>
    <w:tblStylePr w:type="band1Horz">
      <w:tblPr/>
      <w:tcPr>
        <w:shd w:val="clear" w:color="auto" w:fill="CC6565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iksvarjostus-korostus2">
    <w:name w:val="Colorful Shading Accent 2"/>
    <w:basedOn w:val="Normaalitaulukko"/>
    <w:uiPriority w:val="71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966" w:themeColor="accent2"/>
        <w:left w:val="single" w:sz="4" w:space="0" w:color="FFD966" w:themeColor="accent2"/>
        <w:bottom w:val="single" w:sz="4" w:space="0" w:color="FFD966" w:themeColor="accent2"/>
        <w:right w:val="single" w:sz="4" w:space="0" w:color="FFD96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F0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96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D6A00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D6A000" w:themeColor="accent2" w:themeShade="99"/>
          <w:insideV w:val="nil"/>
        </w:tcBorders>
        <w:shd w:val="clear" w:color="auto" w:fill="D6A00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A000" w:themeFill="accent2" w:themeFillShade="99"/>
      </w:tcPr>
    </w:tblStylePr>
    <w:tblStylePr w:type="band1Vert">
      <w:tblPr/>
      <w:tcPr>
        <w:shd w:val="clear" w:color="auto" w:fill="FFEFC1" w:themeFill="accent2" w:themeFillTint="66"/>
      </w:tcPr>
    </w:tblStylePr>
    <w:tblStylePr w:type="band1Horz">
      <w:tblPr/>
      <w:tcPr>
        <w:shd w:val="clear" w:color="auto" w:fill="FFEBB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iksvarjostus-korostus3">
    <w:name w:val="Colorful Shading Accent 3"/>
    <w:basedOn w:val="Normaalitaulukko"/>
    <w:uiPriority w:val="71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B3838" w:themeColor="accent4"/>
        <w:left w:val="single" w:sz="4" w:space="0" w:color="85CDC1" w:themeColor="accent3"/>
        <w:bottom w:val="single" w:sz="4" w:space="0" w:color="85CDC1" w:themeColor="accent3"/>
        <w:right w:val="single" w:sz="4" w:space="0" w:color="85CDC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A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B383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B8F8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B8F81" w:themeColor="accent3" w:themeShade="99"/>
          <w:insideV w:val="nil"/>
        </w:tcBorders>
        <w:shd w:val="clear" w:color="auto" w:fill="3B8F8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8F81" w:themeFill="accent3" w:themeFillShade="99"/>
      </w:tcPr>
    </w:tblStylePr>
    <w:tblStylePr w:type="band1Vert">
      <w:tblPr/>
      <w:tcPr>
        <w:shd w:val="clear" w:color="auto" w:fill="CEEBE6" w:themeFill="accent3" w:themeFillTint="66"/>
      </w:tcPr>
    </w:tblStylePr>
    <w:tblStylePr w:type="band1Horz">
      <w:tblPr/>
      <w:tcPr>
        <w:shd w:val="clear" w:color="auto" w:fill="C2E6E0" w:themeFill="accent3" w:themeFillTint="7F"/>
      </w:tcPr>
    </w:tblStylePr>
  </w:style>
  <w:style w:type="table" w:styleId="Vriksvarjostus-korostus4">
    <w:name w:val="Colorful Shading Accent 4"/>
    <w:basedOn w:val="Normaalitaulukko"/>
    <w:uiPriority w:val="71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5CDC1" w:themeColor="accent3"/>
        <w:left w:val="single" w:sz="4" w:space="0" w:color="3B3838" w:themeColor="accent4"/>
        <w:bottom w:val="single" w:sz="4" w:space="0" w:color="3B3838" w:themeColor="accent4"/>
        <w:right w:val="single" w:sz="4" w:space="0" w:color="3B383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BE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CDC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3212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32121" w:themeColor="accent4" w:themeShade="99"/>
          <w:insideV w:val="nil"/>
        </w:tcBorders>
        <w:shd w:val="clear" w:color="auto" w:fill="23212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32121" w:themeFill="accent4" w:themeFillShade="99"/>
      </w:tcPr>
    </w:tblStylePr>
    <w:tblStylePr w:type="band1Vert">
      <w:tblPr/>
      <w:tcPr>
        <w:shd w:val="clear" w:color="auto" w:fill="B2ADAD" w:themeFill="accent4" w:themeFillTint="66"/>
      </w:tcPr>
    </w:tblStylePr>
    <w:tblStylePr w:type="band1Horz">
      <w:tblPr/>
      <w:tcPr>
        <w:shd w:val="clear" w:color="auto" w:fill="9F9999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iksvarjostus-korostus5">
    <w:name w:val="Colorful Shading Accent 5"/>
    <w:basedOn w:val="Normaalitaulukko"/>
    <w:uiPriority w:val="71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FFFF" w:themeColor="accent6"/>
        <w:left w:val="single" w:sz="4" w:space="0" w:color="FFFFFF" w:themeColor="accent5"/>
        <w:bottom w:val="single" w:sz="4" w:space="0" w:color="FFFFFF" w:themeColor="accent5"/>
        <w:right w:val="single" w:sz="4" w:space="0" w:color="FFFFF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FF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999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9999" w:themeColor="accent5" w:themeShade="99"/>
          <w:insideV w:val="nil"/>
        </w:tcBorders>
        <w:shd w:val="clear" w:color="auto" w:fill="99999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9999" w:themeFill="accent5" w:themeFillShade="99"/>
      </w:tcPr>
    </w:tblStylePr>
    <w:tblStylePr w:type="band1Vert">
      <w:tblPr/>
      <w:tcPr>
        <w:shd w:val="clear" w:color="auto" w:fill="FFFFFF" w:themeFill="accent5" w:themeFillTint="66"/>
      </w:tcPr>
    </w:tblStylePr>
    <w:tblStylePr w:type="band1Horz">
      <w:tblPr/>
      <w:tcPr>
        <w:shd w:val="clear" w:color="auto" w:fill="FFFF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iksvarjostus-korostus6">
    <w:name w:val="Colorful Shading Accent 6"/>
    <w:basedOn w:val="Normaalitaulukko"/>
    <w:uiPriority w:val="71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FFFF" w:themeColor="accent5"/>
        <w:left w:val="single" w:sz="4" w:space="0" w:color="FFFFFF" w:themeColor="accent6"/>
        <w:bottom w:val="single" w:sz="4" w:space="0" w:color="FFFFFF" w:themeColor="accent6"/>
        <w:right w:val="single" w:sz="4" w:space="0" w:color="FFFFF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FFF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9999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9999" w:themeColor="accent6" w:themeShade="99"/>
          <w:insideV w:val="nil"/>
        </w:tcBorders>
        <w:shd w:val="clear" w:color="auto" w:fill="999999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9999" w:themeFill="accent6" w:themeFillShade="99"/>
      </w:tcPr>
    </w:tblStylePr>
    <w:tblStylePr w:type="band1Vert">
      <w:tblPr/>
      <w:tcPr>
        <w:shd w:val="clear" w:color="auto" w:fill="FFFFFF" w:themeFill="accent6" w:themeFillTint="66"/>
      </w:tcPr>
    </w:tblStylePr>
    <w:tblStylePr w:type="band1Horz">
      <w:tblPr/>
      <w:tcPr>
        <w:shd w:val="clear" w:color="auto" w:fill="FFFF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inviite">
    <w:name w:val="annotation reference"/>
    <w:basedOn w:val="Kappaleenoletusfontti"/>
    <w:uiPriority w:val="99"/>
    <w:semiHidden/>
    <w:unhideWhenUsed/>
    <w:rsid w:val="005C149D"/>
    <w:rPr>
      <w:rFonts w:ascii="Arial" w:hAnsi="Arial" w:cs="Arial"/>
      <w:sz w:val="22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5C149D"/>
    <w:pPr>
      <w:spacing w:line="240" w:lineRule="auto"/>
    </w:p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5C149D"/>
    <w:rPr>
      <w:rFonts w:ascii="Arial" w:hAnsi="Arial" w:cs="Arial"/>
      <w:color w:val="auto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5C149D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5C149D"/>
    <w:rPr>
      <w:rFonts w:ascii="Arial" w:hAnsi="Arial" w:cs="Arial"/>
      <w:b/>
      <w:bCs/>
      <w:color w:val="auto"/>
    </w:rPr>
  </w:style>
  <w:style w:type="table" w:styleId="Tummaluettelo">
    <w:name w:val="Dark List"/>
    <w:basedOn w:val="Normaalitaulukko"/>
    <w:uiPriority w:val="70"/>
    <w:semiHidden/>
    <w:unhideWhenUsed/>
    <w:rsid w:val="005C149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ummaluettelo-korostus1">
    <w:name w:val="Dark List Accent 1"/>
    <w:basedOn w:val="Normaalitaulukko"/>
    <w:uiPriority w:val="70"/>
    <w:semiHidden/>
    <w:unhideWhenUsed/>
    <w:rsid w:val="005C149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1919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0C0C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1212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121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121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1212" w:themeFill="accent1" w:themeFillShade="BF"/>
      </w:tcPr>
    </w:tblStylePr>
  </w:style>
  <w:style w:type="table" w:styleId="Tummaluettelo-korostus2">
    <w:name w:val="Dark List Accent 2"/>
    <w:basedOn w:val="Normaalitaulukko"/>
    <w:uiPriority w:val="70"/>
    <w:semiHidden/>
    <w:unhideWhenUsed/>
    <w:rsid w:val="005C149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96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B185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FC20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FC20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20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20C" w:themeFill="accent2" w:themeFillShade="BF"/>
      </w:tcPr>
    </w:tblStylePr>
  </w:style>
  <w:style w:type="table" w:styleId="Tummaluettelo-korostus3">
    <w:name w:val="Dark List Accent 3"/>
    <w:basedOn w:val="Normaalitaulukko"/>
    <w:uiPriority w:val="70"/>
    <w:semiHidden/>
    <w:unhideWhenUsed/>
    <w:rsid w:val="005C149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5CDC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1776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B3A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B3A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B3A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B3A1" w:themeFill="accent3" w:themeFillShade="BF"/>
      </w:tcPr>
    </w:tblStylePr>
  </w:style>
  <w:style w:type="table" w:styleId="Tummaluettelo-korostus4">
    <w:name w:val="Dark List Accent 4"/>
    <w:basedOn w:val="Normaalitaulukko"/>
    <w:uiPriority w:val="70"/>
    <w:semiHidden/>
    <w:unhideWhenUsed/>
    <w:rsid w:val="005C149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B383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D1B1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C2A2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C2A2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2A2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2A2A" w:themeFill="accent4" w:themeFillShade="BF"/>
      </w:tcPr>
    </w:tblStylePr>
  </w:style>
  <w:style w:type="table" w:styleId="Tummaluettelo-korostus5">
    <w:name w:val="Dark List Accent 5"/>
    <w:basedOn w:val="Normaalitaulukko"/>
    <w:uiPriority w:val="70"/>
    <w:semiHidden/>
    <w:unhideWhenUsed/>
    <w:rsid w:val="005C149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FFF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7F7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BFB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BFB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5" w:themeFillShade="BF"/>
      </w:tcPr>
    </w:tblStylePr>
  </w:style>
  <w:style w:type="table" w:styleId="Tummaluettelo-korostus6">
    <w:name w:val="Dark List Accent 6"/>
    <w:basedOn w:val="Normaalitaulukko"/>
    <w:uiPriority w:val="70"/>
    <w:semiHidden/>
    <w:unhideWhenUsed/>
    <w:rsid w:val="005C149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FFF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7F7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BFB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BFB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6" w:themeFillShade="BF"/>
      </w:tcPr>
    </w:tblStylePr>
  </w:style>
  <w:style w:type="paragraph" w:styleId="Asiakirjanrakenneruutu">
    <w:name w:val="Document Map"/>
    <w:basedOn w:val="Normaali"/>
    <w:link w:val="AsiakirjanrakenneruutuChar"/>
    <w:uiPriority w:val="99"/>
    <w:semiHidden/>
    <w:unhideWhenUsed/>
    <w:rsid w:val="005C149D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siakirjanrakenneruutuChar">
    <w:name w:val="Asiakirjan rakenneruutu Char"/>
    <w:basedOn w:val="Kappaleenoletusfontti"/>
    <w:link w:val="Asiakirjanrakenneruutu"/>
    <w:uiPriority w:val="99"/>
    <w:semiHidden/>
    <w:rsid w:val="005C149D"/>
    <w:rPr>
      <w:rFonts w:ascii="Segoe UI" w:hAnsi="Segoe UI" w:cs="Segoe UI"/>
      <w:color w:val="auto"/>
      <w:szCs w:val="16"/>
    </w:rPr>
  </w:style>
  <w:style w:type="paragraph" w:styleId="Viestinallekirjoitus">
    <w:name w:val="E-mail Signature"/>
    <w:basedOn w:val="Normaali"/>
    <w:link w:val="ViestinallekirjoitusChar"/>
    <w:uiPriority w:val="99"/>
    <w:semiHidden/>
    <w:unhideWhenUsed/>
    <w:rsid w:val="005C149D"/>
    <w:pPr>
      <w:spacing w:after="0" w:line="240" w:lineRule="auto"/>
    </w:pPr>
  </w:style>
  <w:style w:type="character" w:customStyle="1" w:styleId="ViestinallekirjoitusChar">
    <w:name w:val="Viestin allekirjoitus Char"/>
    <w:basedOn w:val="Kappaleenoletusfontti"/>
    <w:link w:val="Viestinallekirjoitus"/>
    <w:uiPriority w:val="99"/>
    <w:semiHidden/>
    <w:rsid w:val="005C149D"/>
    <w:rPr>
      <w:rFonts w:ascii="Arial" w:hAnsi="Arial" w:cs="Arial"/>
      <w:color w:val="auto"/>
    </w:rPr>
  </w:style>
  <w:style w:type="character" w:styleId="Korostus">
    <w:name w:val="Emphasis"/>
    <w:basedOn w:val="Kappaleenoletusfontti"/>
    <w:uiPriority w:val="20"/>
    <w:semiHidden/>
    <w:qFormat/>
    <w:rsid w:val="005C149D"/>
    <w:rPr>
      <w:rFonts w:ascii="Arial" w:hAnsi="Arial" w:cs="Arial"/>
      <w:i/>
      <w:iCs/>
      <w:sz w:val="22"/>
    </w:rPr>
  </w:style>
  <w:style w:type="character" w:styleId="Loppuviitteenviite">
    <w:name w:val="endnote reference"/>
    <w:basedOn w:val="Kappaleenoletusfontti"/>
    <w:uiPriority w:val="99"/>
    <w:semiHidden/>
    <w:unhideWhenUsed/>
    <w:rsid w:val="005C149D"/>
    <w:rPr>
      <w:rFonts w:ascii="Arial" w:hAnsi="Arial" w:cs="Arial"/>
      <w:sz w:val="22"/>
      <w:vertAlign w:val="superscript"/>
    </w:rPr>
  </w:style>
  <w:style w:type="paragraph" w:styleId="Loppuviitteenteksti">
    <w:name w:val="endnote text"/>
    <w:basedOn w:val="Normaali"/>
    <w:link w:val="LoppuviitteentekstiChar"/>
    <w:uiPriority w:val="99"/>
    <w:semiHidden/>
    <w:unhideWhenUsed/>
    <w:rsid w:val="005C149D"/>
    <w:pPr>
      <w:spacing w:after="0" w:line="240" w:lineRule="auto"/>
    </w:pPr>
  </w:style>
  <w:style w:type="character" w:customStyle="1" w:styleId="LoppuviitteentekstiChar">
    <w:name w:val="Loppuviitteen teksti Char"/>
    <w:basedOn w:val="Kappaleenoletusfontti"/>
    <w:link w:val="Loppuviitteenteksti"/>
    <w:uiPriority w:val="99"/>
    <w:semiHidden/>
    <w:rsid w:val="005C149D"/>
    <w:rPr>
      <w:rFonts w:ascii="Arial" w:hAnsi="Arial" w:cs="Arial"/>
      <w:color w:val="auto"/>
    </w:rPr>
  </w:style>
  <w:style w:type="paragraph" w:styleId="Kirjekuorenosoite">
    <w:name w:val="envelope address"/>
    <w:basedOn w:val="Normaali"/>
    <w:uiPriority w:val="99"/>
    <w:semiHidden/>
    <w:unhideWhenUsed/>
    <w:rsid w:val="005C149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paragraph" w:styleId="Kirjekuorenpalautusosoite">
    <w:name w:val="envelope return"/>
    <w:basedOn w:val="Normaali"/>
    <w:uiPriority w:val="99"/>
    <w:semiHidden/>
    <w:unhideWhenUsed/>
    <w:rsid w:val="005C149D"/>
    <w:pPr>
      <w:spacing w:after="0" w:line="240" w:lineRule="auto"/>
    </w:pPr>
    <w:rPr>
      <w:rFonts w:eastAsiaTheme="majorEastAsia"/>
    </w:rPr>
  </w:style>
  <w:style w:type="character" w:styleId="AvattuHyperlinkki">
    <w:name w:val="FollowedHyperlink"/>
    <w:basedOn w:val="Kappaleenoletusfontti"/>
    <w:uiPriority w:val="99"/>
    <w:semiHidden/>
    <w:unhideWhenUsed/>
    <w:rsid w:val="005C149D"/>
    <w:rPr>
      <w:rFonts w:ascii="Arial" w:hAnsi="Arial" w:cs="Arial"/>
      <w:color w:val="B38600" w:themeColor="accent2" w:themeShade="80"/>
      <w:sz w:val="22"/>
      <w:u w:val="single"/>
    </w:rPr>
  </w:style>
  <w:style w:type="character" w:styleId="Alaviitteenviite">
    <w:name w:val="footnote reference"/>
    <w:basedOn w:val="Kappaleenoletusfontti"/>
    <w:uiPriority w:val="99"/>
    <w:semiHidden/>
    <w:unhideWhenUsed/>
    <w:rsid w:val="005C149D"/>
    <w:rPr>
      <w:rFonts w:ascii="Arial" w:hAnsi="Arial" w:cs="Arial"/>
      <w:sz w:val="22"/>
      <w:vertAlign w:val="superscript"/>
    </w:rPr>
  </w:style>
  <w:style w:type="paragraph" w:styleId="Alaviitteenteksti">
    <w:name w:val="footnote text"/>
    <w:basedOn w:val="Normaali"/>
    <w:link w:val="AlaviitteentekstiChar"/>
    <w:uiPriority w:val="99"/>
    <w:semiHidden/>
    <w:unhideWhenUsed/>
    <w:rsid w:val="005C149D"/>
    <w:pPr>
      <w:spacing w:after="0" w:line="240" w:lineRule="auto"/>
    </w:pPr>
  </w:style>
  <w:style w:type="character" w:customStyle="1" w:styleId="AlaviitteentekstiChar">
    <w:name w:val="Alaviitteen teksti Char"/>
    <w:basedOn w:val="Kappaleenoletusfontti"/>
    <w:link w:val="Alaviitteenteksti"/>
    <w:uiPriority w:val="99"/>
    <w:semiHidden/>
    <w:rsid w:val="005C149D"/>
    <w:rPr>
      <w:rFonts w:ascii="Arial" w:hAnsi="Arial" w:cs="Arial"/>
      <w:color w:val="auto"/>
    </w:rPr>
  </w:style>
  <w:style w:type="table" w:styleId="Vaalearuudukkotaulukko1">
    <w:name w:val="Grid Table 1 Light"/>
    <w:basedOn w:val="Normaalitaulukko"/>
    <w:uiPriority w:val="46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Vaalearuudukkotaulukko1-korostus1">
    <w:name w:val="Grid Table 1 Light Accent 1"/>
    <w:basedOn w:val="Normaalitaulukko"/>
    <w:uiPriority w:val="46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D68484" w:themeColor="accent1" w:themeTint="66"/>
        <w:left w:val="single" w:sz="4" w:space="0" w:color="D68484" w:themeColor="accent1" w:themeTint="66"/>
        <w:bottom w:val="single" w:sz="4" w:space="0" w:color="D68484" w:themeColor="accent1" w:themeTint="66"/>
        <w:right w:val="single" w:sz="4" w:space="0" w:color="D68484" w:themeColor="accent1" w:themeTint="66"/>
        <w:insideH w:val="single" w:sz="4" w:space="0" w:color="D68484" w:themeColor="accent1" w:themeTint="66"/>
        <w:insideV w:val="single" w:sz="4" w:space="0" w:color="D6848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1464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464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Vaalearuudukkotaulukko1-korostus2">
    <w:name w:val="Grid Table 1 Light Accent 2"/>
    <w:basedOn w:val="Normaalitaulukko"/>
    <w:uiPriority w:val="46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EFC1" w:themeColor="accent2" w:themeTint="66"/>
        <w:left w:val="single" w:sz="4" w:space="0" w:color="FFEFC1" w:themeColor="accent2" w:themeTint="66"/>
        <w:bottom w:val="single" w:sz="4" w:space="0" w:color="FFEFC1" w:themeColor="accent2" w:themeTint="66"/>
        <w:right w:val="single" w:sz="4" w:space="0" w:color="FFEFC1" w:themeColor="accent2" w:themeTint="66"/>
        <w:insideH w:val="single" w:sz="4" w:space="0" w:color="FFEFC1" w:themeColor="accent2" w:themeTint="66"/>
        <w:insideV w:val="single" w:sz="4" w:space="0" w:color="FFEFC1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FE7A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7A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Vaalearuudukkotaulukko1-korostus3">
    <w:name w:val="Grid Table 1 Light Accent 3"/>
    <w:basedOn w:val="Normaalitaulukko"/>
    <w:uiPriority w:val="46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CEEBE6" w:themeColor="accent3" w:themeTint="66"/>
        <w:left w:val="single" w:sz="4" w:space="0" w:color="CEEBE6" w:themeColor="accent3" w:themeTint="66"/>
        <w:bottom w:val="single" w:sz="4" w:space="0" w:color="CEEBE6" w:themeColor="accent3" w:themeTint="66"/>
        <w:right w:val="single" w:sz="4" w:space="0" w:color="CEEBE6" w:themeColor="accent3" w:themeTint="66"/>
        <w:insideH w:val="single" w:sz="4" w:space="0" w:color="CEEBE6" w:themeColor="accent3" w:themeTint="66"/>
        <w:insideV w:val="single" w:sz="4" w:space="0" w:color="CEEBE6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B5E1D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E1D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Vaalearuudukkotaulukko1-korostus4">
    <w:name w:val="Grid Table 1 Light Accent 4"/>
    <w:basedOn w:val="Normaalitaulukko"/>
    <w:uiPriority w:val="46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B2ADAD" w:themeColor="accent4" w:themeTint="66"/>
        <w:left w:val="single" w:sz="4" w:space="0" w:color="B2ADAD" w:themeColor="accent4" w:themeTint="66"/>
        <w:bottom w:val="single" w:sz="4" w:space="0" w:color="B2ADAD" w:themeColor="accent4" w:themeTint="66"/>
        <w:right w:val="single" w:sz="4" w:space="0" w:color="B2ADAD" w:themeColor="accent4" w:themeTint="66"/>
        <w:insideH w:val="single" w:sz="4" w:space="0" w:color="B2ADAD" w:themeColor="accent4" w:themeTint="66"/>
        <w:insideV w:val="single" w:sz="4" w:space="0" w:color="B2ADA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8B8585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85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Vaalearuudukkotaulukko1-korostus5">
    <w:name w:val="Grid Table 1 Light Accent 5"/>
    <w:basedOn w:val="Normaalitaulukko"/>
    <w:uiPriority w:val="46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66"/>
        <w:left w:val="single" w:sz="4" w:space="0" w:color="FFFFFF" w:themeColor="accent5" w:themeTint="66"/>
        <w:bottom w:val="single" w:sz="4" w:space="0" w:color="FFFFFF" w:themeColor="accent5" w:themeTint="66"/>
        <w:right w:val="single" w:sz="4" w:space="0" w:color="FFFFFF" w:themeColor="accent5" w:themeTint="66"/>
        <w:insideH w:val="single" w:sz="4" w:space="0" w:color="FFFFFF" w:themeColor="accent5" w:themeTint="66"/>
        <w:insideV w:val="single" w:sz="4" w:space="0" w:color="FFFFF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Vaalearuudukkotaulukko1-korostus6">
    <w:name w:val="Grid Table 1 Light Accent 6"/>
    <w:basedOn w:val="Normaalitaulukko"/>
    <w:uiPriority w:val="46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66"/>
        <w:left w:val="single" w:sz="4" w:space="0" w:color="FFFFFF" w:themeColor="accent6" w:themeTint="66"/>
        <w:bottom w:val="single" w:sz="4" w:space="0" w:color="FFFFFF" w:themeColor="accent6" w:themeTint="66"/>
        <w:right w:val="single" w:sz="4" w:space="0" w:color="FFFFFF" w:themeColor="accent6" w:themeTint="66"/>
        <w:insideH w:val="single" w:sz="4" w:space="0" w:color="FFFFFF" w:themeColor="accent6" w:themeTint="66"/>
        <w:insideV w:val="single" w:sz="4" w:space="0" w:color="FFFFF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udukkotaulukko2">
    <w:name w:val="Grid Table 2"/>
    <w:basedOn w:val="Normaalitaulukko"/>
    <w:uiPriority w:val="47"/>
    <w:rsid w:val="005C149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udukkotaulukko2-korostus1">
    <w:name w:val="Grid Table 2 Accent 1"/>
    <w:basedOn w:val="Normaalitaulukko"/>
    <w:uiPriority w:val="47"/>
    <w:rsid w:val="005C149D"/>
    <w:pPr>
      <w:spacing w:after="0" w:line="240" w:lineRule="auto"/>
    </w:pPr>
    <w:tblPr>
      <w:tblStyleRowBandSize w:val="1"/>
      <w:tblStyleColBandSize w:val="1"/>
      <w:tblBorders>
        <w:top w:val="single" w:sz="2" w:space="0" w:color="C14646" w:themeColor="accent1" w:themeTint="99"/>
        <w:bottom w:val="single" w:sz="2" w:space="0" w:color="C14646" w:themeColor="accent1" w:themeTint="99"/>
        <w:insideH w:val="single" w:sz="2" w:space="0" w:color="C14646" w:themeColor="accent1" w:themeTint="99"/>
        <w:insideV w:val="single" w:sz="2" w:space="0" w:color="C14646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14646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4646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Ruudukkotaulukko2-korostus2">
    <w:name w:val="Grid Table 2 Accent 2"/>
    <w:basedOn w:val="Normaalitaulukko"/>
    <w:uiPriority w:val="47"/>
    <w:rsid w:val="005C149D"/>
    <w:pPr>
      <w:spacing w:after="0" w:line="240" w:lineRule="auto"/>
    </w:pPr>
    <w:tblPr>
      <w:tblStyleRowBandSize w:val="1"/>
      <w:tblStyleColBandSize w:val="1"/>
      <w:tblBorders>
        <w:top w:val="single" w:sz="2" w:space="0" w:color="FFE7A3" w:themeColor="accent2" w:themeTint="99"/>
        <w:bottom w:val="single" w:sz="2" w:space="0" w:color="FFE7A3" w:themeColor="accent2" w:themeTint="99"/>
        <w:insideH w:val="single" w:sz="2" w:space="0" w:color="FFE7A3" w:themeColor="accent2" w:themeTint="99"/>
        <w:insideV w:val="single" w:sz="2" w:space="0" w:color="FFE7A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7A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7A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Ruudukkotaulukko2-korostus3">
    <w:name w:val="Grid Table 2 Accent 3"/>
    <w:basedOn w:val="Normaalitaulukko"/>
    <w:uiPriority w:val="47"/>
    <w:rsid w:val="005C149D"/>
    <w:pPr>
      <w:spacing w:after="0" w:line="240" w:lineRule="auto"/>
    </w:pPr>
    <w:tblPr>
      <w:tblStyleRowBandSize w:val="1"/>
      <w:tblStyleColBandSize w:val="1"/>
      <w:tblBorders>
        <w:top w:val="single" w:sz="2" w:space="0" w:color="B5E1D9" w:themeColor="accent3" w:themeTint="99"/>
        <w:bottom w:val="single" w:sz="2" w:space="0" w:color="B5E1D9" w:themeColor="accent3" w:themeTint="99"/>
        <w:insideH w:val="single" w:sz="2" w:space="0" w:color="B5E1D9" w:themeColor="accent3" w:themeTint="99"/>
        <w:insideV w:val="single" w:sz="2" w:space="0" w:color="B5E1D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5E1D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5E1D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Ruudukkotaulukko2-korostus4">
    <w:name w:val="Grid Table 2 Accent 4"/>
    <w:basedOn w:val="Normaalitaulukko"/>
    <w:uiPriority w:val="47"/>
    <w:rsid w:val="005C149D"/>
    <w:pPr>
      <w:spacing w:after="0" w:line="240" w:lineRule="auto"/>
    </w:pPr>
    <w:tblPr>
      <w:tblStyleRowBandSize w:val="1"/>
      <w:tblStyleColBandSize w:val="1"/>
      <w:tblBorders>
        <w:top w:val="single" w:sz="2" w:space="0" w:color="8B8585" w:themeColor="accent4" w:themeTint="99"/>
        <w:bottom w:val="single" w:sz="2" w:space="0" w:color="8B8585" w:themeColor="accent4" w:themeTint="99"/>
        <w:insideH w:val="single" w:sz="2" w:space="0" w:color="8B8585" w:themeColor="accent4" w:themeTint="99"/>
        <w:insideV w:val="single" w:sz="2" w:space="0" w:color="8B8585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8585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8585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Ruudukkotaulukko2-korostus5">
    <w:name w:val="Grid Table 2 Accent 5"/>
    <w:basedOn w:val="Normaalitaulukko"/>
    <w:uiPriority w:val="47"/>
    <w:rsid w:val="005C149D"/>
    <w:pPr>
      <w:spacing w:after="0" w:line="240" w:lineRule="auto"/>
    </w:pPr>
    <w:tblPr>
      <w:tblStyleRowBandSize w:val="1"/>
      <w:tblStyleColBandSize w:val="1"/>
      <w:tblBorders>
        <w:top w:val="single" w:sz="2" w:space="0" w:color="FFFFFF" w:themeColor="accent5" w:themeTint="99"/>
        <w:bottom w:val="single" w:sz="2" w:space="0" w:color="FFFFFF" w:themeColor="accent5" w:themeTint="99"/>
        <w:insideH w:val="single" w:sz="2" w:space="0" w:color="FFFFFF" w:themeColor="accent5" w:themeTint="99"/>
        <w:insideV w:val="single" w:sz="2" w:space="0" w:color="FFFFF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FFF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FFF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Ruudukkotaulukko2-korostus6">
    <w:name w:val="Grid Table 2 Accent 6"/>
    <w:basedOn w:val="Normaalitaulukko"/>
    <w:uiPriority w:val="47"/>
    <w:rsid w:val="005C149D"/>
    <w:pPr>
      <w:spacing w:after="0" w:line="240" w:lineRule="auto"/>
    </w:pPr>
    <w:tblPr>
      <w:tblStyleRowBandSize w:val="1"/>
      <w:tblStyleColBandSize w:val="1"/>
      <w:tblBorders>
        <w:top w:val="single" w:sz="2" w:space="0" w:color="FFFFFF" w:themeColor="accent6" w:themeTint="99"/>
        <w:bottom w:val="single" w:sz="2" w:space="0" w:color="FFFFFF" w:themeColor="accent6" w:themeTint="99"/>
        <w:insideH w:val="single" w:sz="2" w:space="0" w:color="FFFFFF" w:themeColor="accent6" w:themeTint="99"/>
        <w:insideV w:val="single" w:sz="2" w:space="0" w:color="FFF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FFF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FFF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Ruudukkotaulukko3">
    <w:name w:val="Grid Table 3"/>
    <w:basedOn w:val="Normaalitaulukko"/>
    <w:uiPriority w:val="48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uudukkotaulukko3-korostus1">
    <w:name w:val="Grid Table 3 Accent 1"/>
    <w:basedOn w:val="Normaalitaulukko"/>
    <w:uiPriority w:val="48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  <w:insideV w:val="single" w:sz="4" w:space="0" w:color="C14646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  <w:tblStylePr w:type="neCell">
      <w:tblPr/>
      <w:tcPr>
        <w:tcBorders>
          <w:bottom w:val="single" w:sz="4" w:space="0" w:color="C14646" w:themeColor="accent1" w:themeTint="99"/>
        </w:tcBorders>
      </w:tcPr>
    </w:tblStylePr>
    <w:tblStylePr w:type="nwCell">
      <w:tblPr/>
      <w:tcPr>
        <w:tcBorders>
          <w:bottom w:val="single" w:sz="4" w:space="0" w:color="C14646" w:themeColor="accent1" w:themeTint="99"/>
        </w:tcBorders>
      </w:tcPr>
    </w:tblStylePr>
    <w:tblStylePr w:type="seCell">
      <w:tblPr/>
      <w:tcPr>
        <w:tcBorders>
          <w:top w:val="single" w:sz="4" w:space="0" w:color="C14646" w:themeColor="accent1" w:themeTint="99"/>
        </w:tcBorders>
      </w:tcPr>
    </w:tblStylePr>
    <w:tblStylePr w:type="swCell">
      <w:tblPr/>
      <w:tcPr>
        <w:tcBorders>
          <w:top w:val="single" w:sz="4" w:space="0" w:color="C14646" w:themeColor="accent1" w:themeTint="99"/>
        </w:tcBorders>
      </w:tcPr>
    </w:tblStylePr>
  </w:style>
  <w:style w:type="table" w:styleId="Ruudukkotaulukko3-korostus2">
    <w:name w:val="Grid Table 3 Accent 2"/>
    <w:basedOn w:val="Normaalitaulukko"/>
    <w:uiPriority w:val="48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  <w:insideV w:val="single" w:sz="4" w:space="0" w:color="FFE7A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  <w:tblStylePr w:type="neCell">
      <w:tblPr/>
      <w:tcPr>
        <w:tcBorders>
          <w:bottom w:val="single" w:sz="4" w:space="0" w:color="FFE7A3" w:themeColor="accent2" w:themeTint="99"/>
        </w:tcBorders>
      </w:tcPr>
    </w:tblStylePr>
    <w:tblStylePr w:type="nwCell">
      <w:tblPr/>
      <w:tcPr>
        <w:tcBorders>
          <w:bottom w:val="single" w:sz="4" w:space="0" w:color="FFE7A3" w:themeColor="accent2" w:themeTint="99"/>
        </w:tcBorders>
      </w:tcPr>
    </w:tblStylePr>
    <w:tblStylePr w:type="seCell">
      <w:tblPr/>
      <w:tcPr>
        <w:tcBorders>
          <w:top w:val="single" w:sz="4" w:space="0" w:color="FFE7A3" w:themeColor="accent2" w:themeTint="99"/>
        </w:tcBorders>
      </w:tcPr>
    </w:tblStylePr>
    <w:tblStylePr w:type="swCell">
      <w:tblPr/>
      <w:tcPr>
        <w:tcBorders>
          <w:top w:val="single" w:sz="4" w:space="0" w:color="FFE7A3" w:themeColor="accent2" w:themeTint="99"/>
        </w:tcBorders>
      </w:tcPr>
    </w:tblStylePr>
  </w:style>
  <w:style w:type="table" w:styleId="Ruudukkotaulukko3-korostus3">
    <w:name w:val="Grid Table 3 Accent 3"/>
    <w:basedOn w:val="Normaalitaulukko"/>
    <w:uiPriority w:val="48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  <w:insideV w:val="single" w:sz="4" w:space="0" w:color="B5E1D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  <w:tblStylePr w:type="neCell">
      <w:tblPr/>
      <w:tcPr>
        <w:tcBorders>
          <w:bottom w:val="single" w:sz="4" w:space="0" w:color="B5E1D9" w:themeColor="accent3" w:themeTint="99"/>
        </w:tcBorders>
      </w:tcPr>
    </w:tblStylePr>
    <w:tblStylePr w:type="nwCell">
      <w:tblPr/>
      <w:tcPr>
        <w:tcBorders>
          <w:bottom w:val="single" w:sz="4" w:space="0" w:color="B5E1D9" w:themeColor="accent3" w:themeTint="99"/>
        </w:tcBorders>
      </w:tcPr>
    </w:tblStylePr>
    <w:tblStylePr w:type="seCell">
      <w:tblPr/>
      <w:tcPr>
        <w:tcBorders>
          <w:top w:val="single" w:sz="4" w:space="0" w:color="B5E1D9" w:themeColor="accent3" w:themeTint="99"/>
        </w:tcBorders>
      </w:tcPr>
    </w:tblStylePr>
    <w:tblStylePr w:type="swCell">
      <w:tblPr/>
      <w:tcPr>
        <w:tcBorders>
          <w:top w:val="single" w:sz="4" w:space="0" w:color="B5E1D9" w:themeColor="accent3" w:themeTint="99"/>
        </w:tcBorders>
      </w:tcPr>
    </w:tblStylePr>
  </w:style>
  <w:style w:type="table" w:styleId="Ruudukkotaulukko3-korostus4">
    <w:name w:val="Grid Table 3 Accent 4"/>
    <w:basedOn w:val="Normaalitaulukko"/>
    <w:uiPriority w:val="48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  <w:insideV w:val="single" w:sz="4" w:space="0" w:color="8B8585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  <w:tblStylePr w:type="neCell">
      <w:tblPr/>
      <w:tcPr>
        <w:tcBorders>
          <w:bottom w:val="single" w:sz="4" w:space="0" w:color="8B8585" w:themeColor="accent4" w:themeTint="99"/>
        </w:tcBorders>
      </w:tcPr>
    </w:tblStylePr>
    <w:tblStylePr w:type="nwCell">
      <w:tblPr/>
      <w:tcPr>
        <w:tcBorders>
          <w:bottom w:val="single" w:sz="4" w:space="0" w:color="8B8585" w:themeColor="accent4" w:themeTint="99"/>
        </w:tcBorders>
      </w:tcPr>
    </w:tblStylePr>
    <w:tblStylePr w:type="seCell">
      <w:tblPr/>
      <w:tcPr>
        <w:tcBorders>
          <w:top w:val="single" w:sz="4" w:space="0" w:color="8B8585" w:themeColor="accent4" w:themeTint="99"/>
        </w:tcBorders>
      </w:tcPr>
    </w:tblStylePr>
    <w:tblStylePr w:type="swCell">
      <w:tblPr/>
      <w:tcPr>
        <w:tcBorders>
          <w:top w:val="single" w:sz="4" w:space="0" w:color="8B8585" w:themeColor="accent4" w:themeTint="99"/>
        </w:tcBorders>
      </w:tcPr>
    </w:tblStylePr>
  </w:style>
  <w:style w:type="table" w:styleId="Ruudukkotaulukko3-korostus5">
    <w:name w:val="Grid Table 3 Accent 5"/>
    <w:basedOn w:val="Normaalitaulukko"/>
    <w:uiPriority w:val="48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  <w:tblStylePr w:type="neCell">
      <w:tblPr/>
      <w:tcPr>
        <w:tcBorders>
          <w:bottom w:val="single" w:sz="4" w:space="0" w:color="FFFFFF" w:themeColor="accent5" w:themeTint="99"/>
        </w:tcBorders>
      </w:tcPr>
    </w:tblStylePr>
    <w:tblStylePr w:type="nwCell">
      <w:tblPr/>
      <w:tcPr>
        <w:tcBorders>
          <w:bottom w:val="single" w:sz="4" w:space="0" w:color="FFFFFF" w:themeColor="accent5" w:themeTint="99"/>
        </w:tcBorders>
      </w:tcPr>
    </w:tblStylePr>
    <w:tblStylePr w:type="seCell">
      <w:tblPr/>
      <w:tcPr>
        <w:tcBorders>
          <w:top w:val="single" w:sz="4" w:space="0" w:color="FFFFFF" w:themeColor="accent5" w:themeTint="99"/>
        </w:tcBorders>
      </w:tcPr>
    </w:tblStylePr>
    <w:tblStylePr w:type="swCell">
      <w:tblPr/>
      <w:tcPr>
        <w:tcBorders>
          <w:top w:val="single" w:sz="4" w:space="0" w:color="FFFFFF" w:themeColor="accent5" w:themeTint="99"/>
        </w:tcBorders>
      </w:tcPr>
    </w:tblStylePr>
  </w:style>
  <w:style w:type="table" w:styleId="Ruudukkotaulukko3-korostus6">
    <w:name w:val="Grid Table 3 Accent 6"/>
    <w:basedOn w:val="Normaalitaulukko"/>
    <w:uiPriority w:val="48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  <w:tblStylePr w:type="neCell">
      <w:tblPr/>
      <w:tcPr>
        <w:tcBorders>
          <w:bottom w:val="single" w:sz="4" w:space="0" w:color="FFFFFF" w:themeColor="accent6" w:themeTint="99"/>
        </w:tcBorders>
      </w:tcPr>
    </w:tblStylePr>
    <w:tblStylePr w:type="nwCell">
      <w:tblPr/>
      <w:tcPr>
        <w:tcBorders>
          <w:bottom w:val="single" w:sz="4" w:space="0" w:color="FFFFFF" w:themeColor="accent6" w:themeTint="99"/>
        </w:tcBorders>
      </w:tcPr>
    </w:tblStylePr>
    <w:tblStylePr w:type="seCell">
      <w:tblPr/>
      <w:tcPr>
        <w:tcBorders>
          <w:top w:val="single" w:sz="4" w:space="0" w:color="FFFFFF" w:themeColor="accent6" w:themeTint="99"/>
        </w:tcBorders>
      </w:tcPr>
    </w:tblStylePr>
    <w:tblStylePr w:type="swCell">
      <w:tblPr/>
      <w:tcPr>
        <w:tcBorders>
          <w:top w:val="single" w:sz="4" w:space="0" w:color="FFFFFF" w:themeColor="accent6" w:themeTint="99"/>
        </w:tcBorders>
      </w:tcPr>
    </w:tblStylePr>
  </w:style>
  <w:style w:type="table" w:styleId="Ruudukkotaulukko4">
    <w:name w:val="Grid Table 4"/>
    <w:basedOn w:val="Normaalitaulukko"/>
    <w:uiPriority w:val="49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udukkotaulukko4-korostus1">
    <w:name w:val="Grid Table 4 Accent 1"/>
    <w:basedOn w:val="Normaalitaulukko"/>
    <w:uiPriority w:val="49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  <w:insideV w:val="single" w:sz="4" w:space="0" w:color="C1464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1919" w:themeColor="accent1"/>
          <w:left w:val="single" w:sz="4" w:space="0" w:color="4B1919" w:themeColor="accent1"/>
          <w:bottom w:val="single" w:sz="4" w:space="0" w:color="4B1919" w:themeColor="accent1"/>
          <w:right w:val="single" w:sz="4" w:space="0" w:color="4B1919" w:themeColor="accent1"/>
          <w:insideH w:val="nil"/>
          <w:insideV w:val="nil"/>
        </w:tcBorders>
        <w:shd w:val="clear" w:color="auto" w:fill="4B1919" w:themeFill="accent1"/>
      </w:tcPr>
    </w:tblStylePr>
    <w:tblStylePr w:type="lastRow">
      <w:rPr>
        <w:b/>
        <w:bCs/>
      </w:rPr>
      <w:tblPr/>
      <w:tcPr>
        <w:tcBorders>
          <w:top w:val="double" w:sz="4" w:space="0" w:color="4B191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Ruudukkotaulukko4-korostus2">
    <w:name w:val="Grid Table 4 Accent 2"/>
    <w:basedOn w:val="Normaalitaulukko"/>
    <w:uiPriority w:val="49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  <w:insideV w:val="single" w:sz="4" w:space="0" w:color="FFE7A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966" w:themeColor="accent2"/>
          <w:left w:val="single" w:sz="4" w:space="0" w:color="FFD966" w:themeColor="accent2"/>
          <w:bottom w:val="single" w:sz="4" w:space="0" w:color="FFD966" w:themeColor="accent2"/>
          <w:right w:val="single" w:sz="4" w:space="0" w:color="FFD966" w:themeColor="accent2"/>
          <w:insideH w:val="nil"/>
          <w:insideV w:val="nil"/>
        </w:tcBorders>
        <w:shd w:val="clear" w:color="auto" w:fill="FFD966" w:themeFill="accent2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Ruudukkotaulukko4-korostus3">
    <w:name w:val="Grid Table 4 Accent 3"/>
    <w:basedOn w:val="Normaalitaulukko"/>
    <w:uiPriority w:val="49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  <w:insideV w:val="single" w:sz="4" w:space="0" w:color="B5E1D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CDC1" w:themeColor="accent3"/>
          <w:left w:val="single" w:sz="4" w:space="0" w:color="85CDC1" w:themeColor="accent3"/>
          <w:bottom w:val="single" w:sz="4" w:space="0" w:color="85CDC1" w:themeColor="accent3"/>
          <w:right w:val="single" w:sz="4" w:space="0" w:color="85CDC1" w:themeColor="accent3"/>
          <w:insideH w:val="nil"/>
          <w:insideV w:val="nil"/>
        </w:tcBorders>
        <w:shd w:val="clear" w:color="auto" w:fill="85CDC1" w:themeFill="accent3"/>
      </w:tcPr>
    </w:tblStylePr>
    <w:tblStylePr w:type="lastRow">
      <w:rPr>
        <w:b/>
        <w:bCs/>
      </w:rPr>
      <w:tblPr/>
      <w:tcPr>
        <w:tcBorders>
          <w:top w:val="double" w:sz="4" w:space="0" w:color="85CDC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Ruudukkotaulukko4-korostus4">
    <w:name w:val="Grid Table 4 Accent 4"/>
    <w:basedOn w:val="Normaalitaulukko"/>
    <w:uiPriority w:val="49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  <w:insideV w:val="single" w:sz="4" w:space="0" w:color="8B8585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B3838" w:themeColor="accent4"/>
          <w:left w:val="single" w:sz="4" w:space="0" w:color="3B3838" w:themeColor="accent4"/>
          <w:bottom w:val="single" w:sz="4" w:space="0" w:color="3B3838" w:themeColor="accent4"/>
          <w:right w:val="single" w:sz="4" w:space="0" w:color="3B3838" w:themeColor="accent4"/>
          <w:insideH w:val="nil"/>
          <w:insideV w:val="nil"/>
        </w:tcBorders>
        <w:shd w:val="clear" w:color="auto" w:fill="3B3838" w:themeFill="accent4"/>
      </w:tcPr>
    </w:tblStylePr>
    <w:tblStylePr w:type="lastRow">
      <w:rPr>
        <w:b/>
        <w:bCs/>
      </w:rPr>
      <w:tblPr/>
      <w:tcPr>
        <w:tcBorders>
          <w:top w:val="double" w:sz="4" w:space="0" w:color="3B383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Ruudukkotaulukko4-korostus5">
    <w:name w:val="Grid Table 4 Accent 5"/>
    <w:basedOn w:val="Normaalitaulukko"/>
    <w:uiPriority w:val="49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5"/>
          <w:left w:val="single" w:sz="4" w:space="0" w:color="FFFFFF" w:themeColor="accent5"/>
          <w:bottom w:val="single" w:sz="4" w:space="0" w:color="FFFFFF" w:themeColor="accent5"/>
          <w:right w:val="single" w:sz="4" w:space="0" w:color="FFFFFF" w:themeColor="accent5"/>
          <w:insideH w:val="nil"/>
          <w:insideV w:val="nil"/>
        </w:tcBorders>
        <w:shd w:val="clear" w:color="auto" w:fill="FFFFFF" w:themeFill="accent5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Ruudukkotaulukko4-korostus6">
    <w:name w:val="Grid Table 4 Accent 6"/>
    <w:basedOn w:val="Normaalitaulukko"/>
    <w:uiPriority w:val="49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6"/>
          <w:left w:val="single" w:sz="4" w:space="0" w:color="FFFFFF" w:themeColor="accent6"/>
          <w:bottom w:val="single" w:sz="4" w:space="0" w:color="FFFFFF" w:themeColor="accent6"/>
          <w:right w:val="single" w:sz="4" w:space="0" w:color="FFFFFF" w:themeColor="accent6"/>
          <w:insideH w:val="nil"/>
          <w:insideV w:val="nil"/>
        </w:tcBorders>
        <w:shd w:val="clear" w:color="auto" w:fill="FFFFFF" w:themeFill="accent6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Tummaruudukkotaulukko5">
    <w:name w:val="Grid Table 5 Dark"/>
    <w:basedOn w:val="Normaalitaulukko"/>
    <w:uiPriority w:val="50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ummaruudukkotaulukko5-korostus1">
    <w:name w:val="Grid Table 5 Dark Accent 1"/>
    <w:basedOn w:val="Normaalitaulukko"/>
    <w:uiPriority w:val="50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C1C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1919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1919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191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1919" w:themeFill="accent1"/>
      </w:tcPr>
    </w:tblStylePr>
    <w:tblStylePr w:type="band1Vert">
      <w:tblPr/>
      <w:tcPr>
        <w:shd w:val="clear" w:color="auto" w:fill="D68484" w:themeFill="accent1" w:themeFillTint="66"/>
      </w:tcPr>
    </w:tblStylePr>
    <w:tblStylePr w:type="band1Horz">
      <w:tblPr/>
      <w:tcPr>
        <w:shd w:val="clear" w:color="auto" w:fill="D68484" w:themeFill="accent1" w:themeFillTint="66"/>
      </w:tcPr>
    </w:tblStylePr>
  </w:style>
  <w:style w:type="table" w:styleId="Tummaruudukkotaulukko5-korostus2">
    <w:name w:val="Grid Table 5 Dark Accent 2"/>
    <w:basedOn w:val="Normaalitaulukko"/>
    <w:uiPriority w:val="50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7E0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96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96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96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966" w:themeFill="accent2"/>
      </w:tcPr>
    </w:tblStylePr>
    <w:tblStylePr w:type="band1Vert">
      <w:tblPr/>
      <w:tcPr>
        <w:shd w:val="clear" w:color="auto" w:fill="FFEFC1" w:themeFill="accent2" w:themeFillTint="66"/>
      </w:tcPr>
    </w:tblStylePr>
    <w:tblStylePr w:type="band1Horz">
      <w:tblPr/>
      <w:tcPr>
        <w:shd w:val="clear" w:color="auto" w:fill="FFEFC1" w:themeFill="accent2" w:themeFillTint="66"/>
      </w:tcPr>
    </w:tblStylePr>
  </w:style>
  <w:style w:type="table" w:styleId="Tummaruudukkotaulukko5-korostus3">
    <w:name w:val="Grid Table 5 Dark Accent 3"/>
    <w:basedOn w:val="Normaalitaulukko"/>
    <w:uiPriority w:val="50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F5F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CDC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CDC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CDC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CDC1" w:themeFill="accent3"/>
      </w:tcPr>
    </w:tblStylePr>
    <w:tblStylePr w:type="band1Vert">
      <w:tblPr/>
      <w:tcPr>
        <w:shd w:val="clear" w:color="auto" w:fill="CEEBE6" w:themeFill="accent3" w:themeFillTint="66"/>
      </w:tcPr>
    </w:tblStylePr>
    <w:tblStylePr w:type="band1Horz">
      <w:tblPr/>
      <w:tcPr>
        <w:shd w:val="clear" w:color="auto" w:fill="CEEBE6" w:themeFill="accent3" w:themeFillTint="66"/>
      </w:tcPr>
    </w:tblStylePr>
  </w:style>
  <w:style w:type="table" w:styleId="Tummaruudukkotaulukko5-korostus4">
    <w:name w:val="Grid Table 5 Dark Accent 4"/>
    <w:basedOn w:val="Normaalitaulukko"/>
    <w:uiPriority w:val="50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D6D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B383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B383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B383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B3838" w:themeFill="accent4"/>
      </w:tcPr>
    </w:tblStylePr>
    <w:tblStylePr w:type="band1Vert">
      <w:tblPr/>
      <w:tcPr>
        <w:shd w:val="clear" w:color="auto" w:fill="B2ADAD" w:themeFill="accent4" w:themeFillTint="66"/>
      </w:tcPr>
    </w:tblStylePr>
    <w:tblStylePr w:type="band1Horz">
      <w:tblPr/>
      <w:tcPr>
        <w:shd w:val="clear" w:color="auto" w:fill="B2ADAD" w:themeFill="accent4" w:themeFillTint="66"/>
      </w:tcPr>
    </w:tblStylePr>
  </w:style>
  <w:style w:type="table" w:styleId="Tummaruudukkotaulukko5-korostus5">
    <w:name w:val="Grid Table 5 Dark Accent 5"/>
    <w:basedOn w:val="Normaalitaulukko"/>
    <w:uiPriority w:val="50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FF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FFF" w:themeFill="accent5"/>
      </w:tcPr>
    </w:tblStylePr>
    <w:tblStylePr w:type="band1Vert">
      <w:tblPr/>
      <w:tcPr>
        <w:shd w:val="clear" w:color="auto" w:fill="FFFFFF" w:themeFill="accent5" w:themeFillTint="66"/>
      </w:tcPr>
    </w:tblStylePr>
    <w:tblStylePr w:type="band1Horz">
      <w:tblPr/>
      <w:tcPr>
        <w:shd w:val="clear" w:color="auto" w:fill="FFFFFF" w:themeFill="accent5" w:themeFillTint="66"/>
      </w:tcPr>
    </w:tblStylePr>
  </w:style>
  <w:style w:type="table" w:styleId="Tummaruudukkotaulukko5-korostus6">
    <w:name w:val="Grid Table 5 Dark Accent 6"/>
    <w:basedOn w:val="Normaalitaulukko"/>
    <w:uiPriority w:val="50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F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FFF" w:themeFill="accent6"/>
      </w:tcPr>
    </w:tblStylePr>
    <w:tblStylePr w:type="band1Vert">
      <w:tblPr/>
      <w:tcPr>
        <w:shd w:val="clear" w:color="auto" w:fill="FFFFFF" w:themeFill="accent6" w:themeFillTint="66"/>
      </w:tcPr>
    </w:tblStylePr>
    <w:tblStylePr w:type="band1Horz">
      <w:tblPr/>
      <w:tcPr>
        <w:shd w:val="clear" w:color="auto" w:fill="FFFFFF" w:themeFill="accent6" w:themeFillTint="66"/>
      </w:tcPr>
    </w:tblStylePr>
  </w:style>
  <w:style w:type="table" w:styleId="Vriksruudukkotaulukko6">
    <w:name w:val="Grid Table 6 Colorful"/>
    <w:basedOn w:val="Normaalitaulukko"/>
    <w:uiPriority w:val="51"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Vriksruudukkotaulukko6-korostus1">
    <w:name w:val="Grid Table 6 Colorful Accent 1"/>
    <w:basedOn w:val="Normaalitaulukko"/>
    <w:uiPriority w:val="51"/>
    <w:rsid w:val="005C149D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  <w:insideV w:val="single" w:sz="4" w:space="0" w:color="C14646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1464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464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Vriksruudukkotaulukko6-korostus2">
    <w:name w:val="Grid Table 6 Colorful Accent 2"/>
    <w:basedOn w:val="Normaalitaulukko"/>
    <w:uiPriority w:val="51"/>
    <w:rsid w:val="005C149D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  <w:insideV w:val="single" w:sz="4" w:space="0" w:color="FFE7A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FE7A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7A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Vriksruudukkotaulukko6-korostus3">
    <w:name w:val="Grid Table 6 Colorful Accent 3"/>
    <w:basedOn w:val="Normaalitaulukko"/>
    <w:uiPriority w:val="51"/>
    <w:rsid w:val="005C149D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  <w:insideV w:val="single" w:sz="4" w:space="0" w:color="B5E1D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B5E1D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5E1D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Vriksruudukkotaulukko6-korostus4">
    <w:name w:val="Grid Table 6 Colorful Accent 4"/>
    <w:basedOn w:val="Normaalitaulukko"/>
    <w:uiPriority w:val="51"/>
    <w:rsid w:val="005C149D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  <w:insideV w:val="single" w:sz="4" w:space="0" w:color="8B8585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8B8585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85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Vriksruudukkotaulukko6-korostus5">
    <w:name w:val="Grid Table 6 Colorful Accent 5"/>
    <w:basedOn w:val="Normaalitaulukko"/>
    <w:uiPriority w:val="51"/>
    <w:rsid w:val="005C149D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Vriksruudukkotaulukko6-korostus6">
    <w:name w:val="Grid Table 6 Colorful Accent 6"/>
    <w:basedOn w:val="Normaalitaulukko"/>
    <w:uiPriority w:val="51"/>
    <w:rsid w:val="005C149D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Vriksruudukkotaulukko7">
    <w:name w:val="Grid Table 7 Colorful"/>
    <w:basedOn w:val="Normaalitaulukko"/>
    <w:uiPriority w:val="52"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Vriksruudukkotaulukko7-korostus1">
    <w:name w:val="Grid Table 7 Colorful Accent 1"/>
    <w:basedOn w:val="Normaalitaulukko"/>
    <w:uiPriority w:val="52"/>
    <w:rsid w:val="005C149D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  <w:insideV w:val="single" w:sz="4" w:space="0" w:color="C14646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  <w:tblStylePr w:type="neCell">
      <w:tblPr/>
      <w:tcPr>
        <w:tcBorders>
          <w:bottom w:val="single" w:sz="4" w:space="0" w:color="C14646" w:themeColor="accent1" w:themeTint="99"/>
        </w:tcBorders>
      </w:tcPr>
    </w:tblStylePr>
    <w:tblStylePr w:type="nwCell">
      <w:tblPr/>
      <w:tcPr>
        <w:tcBorders>
          <w:bottom w:val="single" w:sz="4" w:space="0" w:color="C14646" w:themeColor="accent1" w:themeTint="99"/>
        </w:tcBorders>
      </w:tcPr>
    </w:tblStylePr>
    <w:tblStylePr w:type="seCell">
      <w:tblPr/>
      <w:tcPr>
        <w:tcBorders>
          <w:top w:val="single" w:sz="4" w:space="0" w:color="C14646" w:themeColor="accent1" w:themeTint="99"/>
        </w:tcBorders>
      </w:tcPr>
    </w:tblStylePr>
    <w:tblStylePr w:type="swCell">
      <w:tblPr/>
      <w:tcPr>
        <w:tcBorders>
          <w:top w:val="single" w:sz="4" w:space="0" w:color="C14646" w:themeColor="accent1" w:themeTint="99"/>
        </w:tcBorders>
      </w:tcPr>
    </w:tblStylePr>
  </w:style>
  <w:style w:type="table" w:styleId="Vriksruudukkotaulukko7-korostus2">
    <w:name w:val="Grid Table 7 Colorful Accent 2"/>
    <w:basedOn w:val="Normaalitaulukko"/>
    <w:uiPriority w:val="52"/>
    <w:rsid w:val="005C149D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  <w:insideV w:val="single" w:sz="4" w:space="0" w:color="FFE7A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  <w:tblStylePr w:type="neCell">
      <w:tblPr/>
      <w:tcPr>
        <w:tcBorders>
          <w:bottom w:val="single" w:sz="4" w:space="0" w:color="FFE7A3" w:themeColor="accent2" w:themeTint="99"/>
        </w:tcBorders>
      </w:tcPr>
    </w:tblStylePr>
    <w:tblStylePr w:type="nwCell">
      <w:tblPr/>
      <w:tcPr>
        <w:tcBorders>
          <w:bottom w:val="single" w:sz="4" w:space="0" w:color="FFE7A3" w:themeColor="accent2" w:themeTint="99"/>
        </w:tcBorders>
      </w:tcPr>
    </w:tblStylePr>
    <w:tblStylePr w:type="seCell">
      <w:tblPr/>
      <w:tcPr>
        <w:tcBorders>
          <w:top w:val="single" w:sz="4" w:space="0" w:color="FFE7A3" w:themeColor="accent2" w:themeTint="99"/>
        </w:tcBorders>
      </w:tcPr>
    </w:tblStylePr>
    <w:tblStylePr w:type="swCell">
      <w:tblPr/>
      <w:tcPr>
        <w:tcBorders>
          <w:top w:val="single" w:sz="4" w:space="0" w:color="FFE7A3" w:themeColor="accent2" w:themeTint="99"/>
        </w:tcBorders>
      </w:tcPr>
    </w:tblStylePr>
  </w:style>
  <w:style w:type="table" w:styleId="Vriksruudukkotaulukko7-korostus3">
    <w:name w:val="Grid Table 7 Colorful Accent 3"/>
    <w:basedOn w:val="Normaalitaulukko"/>
    <w:uiPriority w:val="52"/>
    <w:rsid w:val="005C149D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  <w:insideV w:val="single" w:sz="4" w:space="0" w:color="B5E1D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  <w:tblStylePr w:type="neCell">
      <w:tblPr/>
      <w:tcPr>
        <w:tcBorders>
          <w:bottom w:val="single" w:sz="4" w:space="0" w:color="B5E1D9" w:themeColor="accent3" w:themeTint="99"/>
        </w:tcBorders>
      </w:tcPr>
    </w:tblStylePr>
    <w:tblStylePr w:type="nwCell">
      <w:tblPr/>
      <w:tcPr>
        <w:tcBorders>
          <w:bottom w:val="single" w:sz="4" w:space="0" w:color="B5E1D9" w:themeColor="accent3" w:themeTint="99"/>
        </w:tcBorders>
      </w:tcPr>
    </w:tblStylePr>
    <w:tblStylePr w:type="seCell">
      <w:tblPr/>
      <w:tcPr>
        <w:tcBorders>
          <w:top w:val="single" w:sz="4" w:space="0" w:color="B5E1D9" w:themeColor="accent3" w:themeTint="99"/>
        </w:tcBorders>
      </w:tcPr>
    </w:tblStylePr>
    <w:tblStylePr w:type="swCell">
      <w:tblPr/>
      <w:tcPr>
        <w:tcBorders>
          <w:top w:val="single" w:sz="4" w:space="0" w:color="B5E1D9" w:themeColor="accent3" w:themeTint="99"/>
        </w:tcBorders>
      </w:tcPr>
    </w:tblStylePr>
  </w:style>
  <w:style w:type="table" w:styleId="Vriksruudukkotaulukko7-korostus4">
    <w:name w:val="Grid Table 7 Colorful Accent 4"/>
    <w:basedOn w:val="Normaalitaulukko"/>
    <w:uiPriority w:val="52"/>
    <w:rsid w:val="005C149D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  <w:insideV w:val="single" w:sz="4" w:space="0" w:color="8B8585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  <w:tblStylePr w:type="neCell">
      <w:tblPr/>
      <w:tcPr>
        <w:tcBorders>
          <w:bottom w:val="single" w:sz="4" w:space="0" w:color="8B8585" w:themeColor="accent4" w:themeTint="99"/>
        </w:tcBorders>
      </w:tcPr>
    </w:tblStylePr>
    <w:tblStylePr w:type="nwCell">
      <w:tblPr/>
      <w:tcPr>
        <w:tcBorders>
          <w:bottom w:val="single" w:sz="4" w:space="0" w:color="8B8585" w:themeColor="accent4" w:themeTint="99"/>
        </w:tcBorders>
      </w:tcPr>
    </w:tblStylePr>
    <w:tblStylePr w:type="seCell">
      <w:tblPr/>
      <w:tcPr>
        <w:tcBorders>
          <w:top w:val="single" w:sz="4" w:space="0" w:color="8B8585" w:themeColor="accent4" w:themeTint="99"/>
        </w:tcBorders>
      </w:tcPr>
    </w:tblStylePr>
    <w:tblStylePr w:type="swCell">
      <w:tblPr/>
      <w:tcPr>
        <w:tcBorders>
          <w:top w:val="single" w:sz="4" w:space="0" w:color="8B8585" w:themeColor="accent4" w:themeTint="99"/>
        </w:tcBorders>
      </w:tcPr>
    </w:tblStylePr>
  </w:style>
  <w:style w:type="table" w:styleId="Vriksruudukkotaulukko7-korostus5">
    <w:name w:val="Grid Table 7 Colorful Accent 5"/>
    <w:basedOn w:val="Normaalitaulukko"/>
    <w:uiPriority w:val="52"/>
    <w:rsid w:val="005C149D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  <w:tblStylePr w:type="neCell">
      <w:tblPr/>
      <w:tcPr>
        <w:tcBorders>
          <w:bottom w:val="single" w:sz="4" w:space="0" w:color="FFFFFF" w:themeColor="accent5" w:themeTint="99"/>
        </w:tcBorders>
      </w:tcPr>
    </w:tblStylePr>
    <w:tblStylePr w:type="nwCell">
      <w:tblPr/>
      <w:tcPr>
        <w:tcBorders>
          <w:bottom w:val="single" w:sz="4" w:space="0" w:color="FFFFFF" w:themeColor="accent5" w:themeTint="99"/>
        </w:tcBorders>
      </w:tcPr>
    </w:tblStylePr>
    <w:tblStylePr w:type="seCell">
      <w:tblPr/>
      <w:tcPr>
        <w:tcBorders>
          <w:top w:val="single" w:sz="4" w:space="0" w:color="FFFFFF" w:themeColor="accent5" w:themeTint="99"/>
        </w:tcBorders>
      </w:tcPr>
    </w:tblStylePr>
    <w:tblStylePr w:type="swCell">
      <w:tblPr/>
      <w:tcPr>
        <w:tcBorders>
          <w:top w:val="single" w:sz="4" w:space="0" w:color="FFFFFF" w:themeColor="accent5" w:themeTint="99"/>
        </w:tcBorders>
      </w:tcPr>
    </w:tblStylePr>
  </w:style>
  <w:style w:type="table" w:styleId="Vriksruudukkotaulukko7-korostus6">
    <w:name w:val="Grid Table 7 Colorful Accent 6"/>
    <w:basedOn w:val="Normaalitaulukko"/>
    <w:uiPriority w:val="52"/>
    <w:rsid w:val="005C149D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  <w:tblStylePr w:type="neCell">
      <w:tblPr/>
      <w:tcPr>
        <w:tcBorders>
          <w:bottom w:val="single" w:sz="4" w:space="0" w:color="FFFFFF" w:themeColor="accent6" w:themeTint="99"/>
        </w:tcBorders>
      </w:tcPr>
    </w:tblStylePr>
    <w:tblStylePr w:type="nwCell">
      <w:tblPr/>
      <w:tcPr>
        <w:tcBorders>
          <w:bottom w:val="single" w:sz="4" w:space="0" w:color="FFFFFF" w:themeColor="accent6" w:themeTint="99"/>
        </w:tcBorders>
      </w:tcPr>
    </w:tblStylePr>
    <w:tblStylePr w:type="seCell">
      <w:tblPr/>
      <w:tcPr>
        <w:tcBorders>
          <w:top w:val="single" w:sz="4" w:space="0" w:color="FFFFFF" w:themeColor="accent6" w:themeTint="99"/>
        </w:tcBorders>
      </w:tcPr>
    </w:tblStylePr>
    <w:tblStylePr w:type="swCell">
      <w:tblPr/>
      <w:tcPr>
        <w:tcBorders>
          <w:top w:val="single" w:sz="4" w:space="0" w:color="FFFFFF" w:themeColor="accent6" w:themeTint="99"/>
        </w:tcBorders>
      </w:tcPr>
    </w:tblStylePr>
  </w:style>
  <w:style w:type="character" w:customStyle="1" w:styleId="Otsikko3Char">
    <w:name w:val="Otsikko 3 Char"/>
    <w:basedOn w:val="Kappaleenoletusfontti"/>
    <w:link w:val="Otsikko3"/>
    <w:uiPriority w:val="9"/>
    <w:semiHidden/>
    <w:rsid w:val="005C149D"/>
    <w:rPr>
      <w:rFonts w:ascii="Arial" w:eastAsiaTheme="majorEastAsia" w:hAnsi="Arial" w:cs="Arial"/>
      <w:color w:val="250C0C" w:themeColor="accent1" w:themeShade="7F"/>
      <w:sz w:val="24"/>
      <w:szCs w:val="24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5C149D"/>
    <w:rPr>
      <w:rFonts w:ascii="Arial" w:eastAsiaTheme="majorEastAsia" w:hAnsi="Arial" w:cs="Arial"/>
      <w:i/>
      <w:iCs/>
      <w:color w:val="381212" w:themeColor="accent1" w:themeShade="BF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5C149D"/>
    <w:rPr>
      <w:rFonts w:ascii="Arial" w:eastAsiaTheme="majorEastAsia" w:hAnsi="Arial" w:cs="Arial"/>
      <w:color w:val="381212" w:themeColor="accent1" w:themeShade="BF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5C149D"/>
    <w:rPr>
      <w:rFonts w:ascii="Arial" w:eastAsiaTheme="majorEastAsia" w:hAnsi="Arial" w:cs="Arial"/>
      <w:color w:val="250C0C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5C149D"/>
    <w:rPr>
      <w:rFonts w:ascii="Arial" w:eastAsiaTheme="majorEastAsia" w:hAnsi="Arial" w:cs="Arial"/>
      <w:i/>
      <w:iCs/>
      <w:color w:val="250C0C" w:themeColor="accent1" w:themeShade="7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5C149D"/>
    <w:rPr>
      <w:rFonts w:ascii="Arial" w:eastAsiaTheme="majorEastAsia" w:hAnsi="Arial" w:cs="Arial"/>
      <w:color w:val="272727" w:themeColor="text1" w:themeTint="D8"/>
      <w:szCs w:val="21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5C149D"/>
    <w:rPr>
      <w:rFonts w:ascii="Arial" w:eastAsiaTheme="majorEastAsia" w:hAnsi="Arial" w:cs="Arial"/>
      <w:i/>
      <w:iCs/>
      <w:color w:val="272727" w:themeColor="text1" w:themeTint="D8"/>
      <w:szCs w:val="21"/>
    </w:rPr>
  </w:style>
  <w:style w:type="character" w:styleId="HTML-akronyymi">
    <w:name w:val="HTML Acronym"/>
    <w:basedOn w:val="Kappaleenoletusfontti"/>
    <w:uiPriority w:val="99"/>
    <w:semiHidden/>
    <w:unhideWhenUsed/>
    <w:rsid w:val="005C149D"/>
    <w:rPr>
      <w:rFonts w:ascii="Arial" w:hAnsi="Arial" w:cs="Arial"/>
      <w:sz w:val="22"/>
    </w:rPr>
  </w:style>
  <w:style w:type="paragraph" w:styleId="HTML-osoite">
    <w:name w:val="HTML Address"/>
    <w:basedOn w:val="Normaali"/>
    <w:link w:val="HTML-osoiteChar"/>
    <w:uiPriority w:val="99"/>
    <w:semiHidden/>
    <w:unhideWhenUsed/>
    <w:rsid w:val="005C149D"/>
    <w:pPr>
      <w:spacing w:after="0" w:line="240" w:lineRule="auto"/>
    </w:pPr>
    <w:rPr>
      <w:i/>
      <w:iCs/>
    </w:rPr>
  </w:style>
  <w:style w:type="character" w:customStyle="1" w:styleId="HTML-osoiteChar">
    <w:name w:val="HTML-osoite Char"/>
    <w:basedOn w:val="Kappaleenoletusfontti"/>
    <w:link w:val="HTML-osoite"/>
    <w:uiPriority w:val="99"/>
    <w:semiHidden/>
    <w:rsid w:val="005C149D"/>
    <w:rPr>
      <w:rFonts w:ascii="Arial" w:hAnsi="Arial" w:cs="Arial"/>
      <w:i/>
      <w:iCs/>
      <w:color w:val="auto"/>
    </w:rPr>
  </w:style>
  <w:style w:type="character" w:styleId="HTML-lainaus">
    <w:name w:val="HTML Cite"/>
    <w:basedOn w:val="Kappaleenoletusfontti"/>
    <w:uiPriority w:val="99"/>
    <w:semiHidden/>
    <w:unhideWhenUsed/>
    <w:rsid w:val="005C149D"/>
    <w:rPr>
      <w:rFonts w:ascii="Arial" w:hAnsi="Arial" w:cs="Arial"/>
      <w:i/>
      <w:iCs/>
      <w:sz w:val="22"/>
    </w:rPr>
  </w:style>
  <w:style w:type="character" w:styleId="HTML-koodi">
    <w:name w:val="HTML Code"/>
    <w:basedOn w:val="Kappaleenoletusfontti"/>
    <w:uiPriority w:val="99"/>
    <w:semiHidden/>
    <w:unhideWhenUsed/>
    <w:rsid w:val="005C149D"/>
    <w:rPr>
      <w:rFonts w:ascii="Consolas" w:hAnsi="Consolas" w:cs="Arial"/>
      <w:sz w:val="22"/>
      <w:szCs w:val="20"/>
    </w:rPr>
  </w:style>
  <w:style w:type="character" w:styleId="HTML-mrittely">
    <w:name w:val="HTML Definition"/>
    <w:basedOn w:val="Kappaleenoletusfontti"/>
    <w:uiPriority w:val="99"/>
    <w:semiHidden/>
    <w:unhideWhenUsed/>
    <w:rsid w:val="005C149D"/>
    <w:rPr>
      <w:rFonts w:ascii="Arial" w:hAnsi="Arial" w:cs="Arial"/>
      <w:i/>
      <w:iCs/>
      <w:sz w:val="22"/>
    </w:rPr>
  </w:style>
  <w:style w:type="character" w:styleId="HTML-nppimist">
    <w:name w:val="HTML Keyboard"/>
    <w:basedOn w:val="Kappaleenoletusfontti"/>
    <w:uiPriority w:val="99"/>
    <w:semiHidden/>
    <w:unhideWhenUsed/>
    <w:rsid w:val="005C149D"/>
    <w:rPr>
      <w:rFonts w:ascii="Consolas" w:hAnsi="Consolas" w:cs="Arial"/>
      <w:sz w:val="22"/>
      <w:szCs w:val="20"/>
    </w:rPr>
  </w:style>
  <w:style w:type="paragraph" w:styleId="HTML-esimuotoiltu">
    <w:name w:val="HTML Preformatted"/>
    <w:basedOn w:val="Normaali"/>
    <w:link w:val="HTML-esimuotoiltuChar"/>
    <w:uiPriority w:val="99"/>
    <w:semiHidden/>
    <w:unhideWhenUsed/>
    <w:rsid w:val="005C149D"/>
    <w:pPr>
      <w:spacing w:after="0" w:line="240" w:lineRule="auto"/>
    </w:pPr>
    <w:rPr>
      <w:rFonts w:ascii="Consolas" w:hAnsi="Consolas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semiHidden/>
    <w:rsid w:val="005C149D"/>
    <w:rPr>
      <w:rFonts w:ascii="Consolas" w:hAnsi="Consolas" w:cs="Arial"/>
      <w:color w:val="auto"/>
    </w:rPr>
  </w:style>
  <w:style w:type="character" w:styleId="HTML-malli">
    <w:name w:val="HTML Sample"/>
    <w:basedOn w:val="Kappaleenoletusfontti"/>
    <w:uiPriority w:val="99"/>
    <w:semiHidden/>
    <w:unhideWhenUsed/>
    <w:rsid w:val="005C149D"/>
    <w:rPr>
      <w:rFonts w:ascii="Consolas" w:hAnsi="Consolas" w:cs="Arial"/>
      <w:sz w:val="24"/>
      <w:szCs w:val="24"/>
    </w:rPr>
  </w:style>
  <w:style w:type="character" w:styleId="HTML-kirjoituskone">
    <w:name w:val="HTML Typewriter"/>
    <w:basedOn w:val="Kappaleenoletusfontti"/>
    <w:uiPriority w:val="99"/>
    <w:semiHidden/>
    <w:unhideWhenUsed/>
    <w:rsid w:val="005C149D"/>
    <w:rPr>
      <w:rFonts w:ascii="Consolas" w:hAnsi="Consolas" w:cs="Arial"/>
      <w:sz w:val="22"/>
      <w:szCs w:val="20"/>
    </w:rPr>
  </w:style>
  <w:style w:type="character" w:styleId="HTML-muuttuja">
    <w:name w:val="HTML Variable"/>
    <w:basedOn w:val="Kappaleenoletusfontti"/>
    <w:uiPriority w:val="99"/>
    <w:semiHidden/>
    <w:unhideWhenUsed/>
    <w:rsid w:val="005C149D"/>
    <w:rPr>
      <w:rFonts w:ascii="Arial" w:hAnsi="Arial" w:cs="Arial"/>
      <w:i/>
      <w:iCs/>
      <w:sz w:val="22"/>
    </w:rPr>
  </w:style>
  <w:style w:type="character" w:styleId="Hyperlinkki">
    <w:name w:val="Hyperlink"/>
    <w:basedOn w:val="Kappaleenoletusfontti"/>
    <w:uiPriority w:val="99"/>
    <w:semiHidden/>
    <w:unhideWhenUsed/>
    <w:rsid w:val="005C149D"/>
    <w:rPr>
      <w:rFonts w:ascii="Arial" w:hAnsi="Arial" w:cs="Arial"/>
      <w:color w:val="1D1C1C" w:themeColor="accent4" w:themeShade="80"/>
      <w:sz w:val="22"/>
      <w:u w:val="single"/>
    </w:rPr>
  </w:style>
  <w:style w:type="paragraph" w:styleId="Hakemisto1">
    <w:name w:val="index 1"/>
    <w:basedOn w:val="Normaali"/>
    <w:next w:val="Normaali"/>
    <w:autoRedefine/>
    <w:uiPriority w:val="99"/>
    <w:semiHidden/>
    <w:unhideWhenUsed/>
    <w:rsid w:val="005C149D"/>
    <w:pPr>
      <w:spacing w:after="0" w:line="240" w:lineRule="auto"/>
      <w:ind w:left="200" w:hanging="200"/>
    </w:pPr>
  </w:style>
  <w:style w:type="paragraph" w:styleId="Hakemisto2">
    <w:name w:val="index 2"/>
    <w:basedOn w:val="Normaali"/>
    <w:next w:val="Normaali"/>
    <w:autoRedefine/>
    <w:uiPriority w:val="99"/>
    <w:semiHidden/>
    <w:unhideWhenUsed/>
    <w:rsid w:val="005C149D"/>
    <w:pPr>
      <w:spacing w:after="0" w:line="240" w:lineRule="auto"/>
      <w:ind w:left="400" w:hanging="200"/>
    </w:pPr>
  </w:style>
  <w:style w:type="paragraph" w:styleId="Hakemisto3">
    <w:name w:val="index 3"/>
    <w:basedOn w:val="Normaali"/>
    <w:next w:val="Normaali"/>
    <w:autoRedefine/>
    <w:uiPriority w:val="99"/>
    <w:semiHidden/>
    <w:unhideWhenUsed/>
    <w:rsid w:val="005C149D"/>
    <w:pPr>
      <w:spacing w:after="0" w:line="240" w:lineRule="auto"/>
      <w:ind w:left="600" w:hanging="200"/>
    </w:pPr>
  </w:style>
  <w:style w:type="paragraph" w:styleId="Hakemisto4">
    <w:name w:val="index 4"/>
    <w:basedOn w:val="Normaali"/>
    <w:next w:val="Normaali"/>
    <w:autoRedefine/>
    <w:uiPriority w:val="99"/>
    <w:semiHidden/>
    <w:unhideWhenUsed/>
    <w:rsid w:val="005C149D"/>
    <w:pPr>
      <w:spacing w:after="0" w:line="240" w:lineRule="auto"/>
      <w:ind w:left="800" w:hanging="200"/>
    </w:pPr>
  </w:style>
  <w:style w:type="paragraph" w:styleId="Hakemisto5">
    <w:name w:val="index 5"/>
    <w:basedOn w:val="Normaali"/>
    <w:next w:val="Normaali"/>
    <w:autoRedefine/>
    <w:uiPriority w:val="99"/>
    <w:semiHidden/>
    <w:unhideWhenUsed/>
    <w:rsid w:val="005C149D"/>
    <w:pPr>
      <w:spacing w:after="0" w:line="240" w:lineRule="auto"/>
      <w:ind w:left="1000" w:hanging="200"/>
    </w:pPr>
  </w:style>
  <w:style w:type="paragraph" w:styleId="Hakemisto6">
    <w:name w:val="index 6"/>
    <w:basedOn w:val="Normaali"/>
    <w:next w:val="Normaali"/>
    <w:autoRedefine/>
    <w:uiPriority w:val="99"/>
    <w:semiHidden/>
    <w:unhideWhenUsed/>
    <w:rsid w:val="005C149D"/>
    <w:pPr>
      <w:spacing w:after="0" w:line="240" w:lineRule="auto"/>
      <w:ind w:left="1200" w:hanging="200"/>
    </w:pPr>
  </w:style>
  <w:style w:type="paragraph" w:styleId="Hakemisto7">
    <w:name w:val="index 7"/>
    <w:basedOn w:val="Normaali"/>
    <w:next w:val="Normaali"/>
    <w:autoRedefine/>
    <w:uiPriority w:val="99"/>
    <w:semiHidden/>
    <w:unhideWhenUsed/>
    <w:rsid w:val="005C149D"/>
    <w:pPr>
      <w:spacing w:after="0" w:line="240" w:lineRule="auto"/>
      <w:ind w:left="1400" w:hanging="200"/>
    </w:pPr>
  </w:style>
  <w:style w:type="paragraph" w:styleId="Hakemisto8">
    <w:name w:val="index 8"/>
    <w:basedOn w:val="Normaali"/>
    <w:next w:val="Normaali"/>
    <w:autoRedefine/>
    <w:uiPriority w:val="99"/>
    <w:semiHidden/>
    <w:unhideWhenUsed/>
    <w:rsid w:val="005C149D"/>
    <w:pPr>
      <w:spacing w:after="0" w:line="240" w:lineRule="auto"/>
      <w:ind w:left="1600" w:hanging="200"/>
    </w:pPr>
  </w:style>
  <w:style w:type="paragraph" w:styleId="Hakemisto9">
    <w:name w:val="index 9"/>
    <w:basedOn w:val="Normaali"/>
    <w:next w:val="Normaali"/>
    <w:autoRedefine/>
    <w:uiPriority w:val="99"/>
    <w:semiHidden/>
    <w:unhideWhenUsed/>
    <w:rsid w:val="005C149D"/>
    <w:pPr>
      <w:spacing w:after="0" w:line="240" w:lineRule="auto"/>
      <w:ind w:left="1800" w:hanging="200"/>
    </w:pPr>
  </w:style>
  <w:style w:type="paragraph" w:styleId="Hakemistonotsikko">
    <w:name w:val="index heading"/>
    <w:basedOn w:val="Normaali"/>
    <w:next w:val="Hakemisto1"/>
    <w:uiPriority w:val="99"/>
    <w:semiHidden/>
    <w:unhideWhenUsed/>
    <w:rsid w:val="005C149D"/>
    <w:rPr>
      <w:rFonts w:eastAsiaTheme="majorEastAsia"/>
      <w:b/>
      <w:bCs/>
    </w:rPr>
  </w:style>
  <w:style w:type="character" w:styleId="Voimakaskorostus">
    <w:name w:val="Intense Emphasis"/>
    <w:basedOn w:val="Kappaleenoletusfontti"/>
    <w:uiPriority w:val="21"/>
    <w:semiHidden/>
    <w:qFormat/>
    <w:rsid w:val="005C149D"/>
    <w:rPr>
      <w:rFonts w:ascii="Arial" w:hAnsi="Arial" w:cs="Arial"/>
      <w:i/>
      <w:iCs/>
      <w:color w:val="381212" w:themeColor="accent1" w:themeShade="BF"/>
      <w:sz w:val="22"/>
    </w:rPr>
  </w:style>
  <w:style w:type="paragraph" w:styleId="Erottuvalainaus">
    <w:name w:val="Intense Quote"/>
    <w:basedOn w:val="Normaali"/>
    <w:next w:val="Normaali"/>
    <w:link w:val="ErottuvalainausChar"/>
    <w:uiPriority w:val="30"/>
    <w:semiHidden/>
    <w:qFormat/>
    <w:rsid w:val="005C149D"/>
    <w:pPr>
      <w:pBdr>
        <w:top w:val="single" w:sz="4" w:space="10" w:color="4B1919" w:themeColor="accent1"/>
        <w:bottom w:val="single" w:sz="4" w:space="10" w:color="4B1919" w:themeColor="accent1"/>
      </w:pBdr>
      <w:spacing w:before="360" w:after="360"/>
      <w:ind w:left="864" w:right="864"/>
      <w:jc w:val="center"/>
    </w:pPr>
    <w:rPr>
      <w:i/>
      <w:iCs/>
      <w:color w:val="381212" w:themeColor="accent1" w:themeShade="BF"/>
    </w:rPr>
  </w:style>
  <w:style w:type="character" w:customStyle="1" w:styleId="ErottuvalainausChar">
    <w:name w:val="Erottuva lainaus Char"/>
    <w:basedOn w:val="Kappaleenoletusfontti"/>
    <w:link w:val="Erottuvalainaus"/>
    <w:uiPriority w:val="30"/>
    <w:semiHidden/>
    <w:rsid w:val="005C149D"/>
    <w:rPr>
      <w:rFonts w:ascii="Arial" w:hAnsi="Arial" w:cs="Arial"/>
      <w:i/>
      <w:iCs/>
      <w:color w:val="381212" w:themeColor="accent1" w:themeShade="BF"/>
    </w:rPr>
  </w:style>
  <w:style w:type="character" w:styleId="Erottuvaviittaus">
    <w:name w:val="Intense Reference"/>
    <w:basedOn w:val="Kappaleenoletusfontti"/>
    <w:uiPriority w:val="32"/>
    <w:semiHidden/>
    <w:qFormat/>
    <w:rsid w:val="005C149D"/>
    <w:rPr>
      <w:rFonts w:ascii="Arial" w:hAnsi="Arial" w:cs="Arial"/>
      <w:b/>
      <w:bCs/>
      <w:caps w:val="0"/>
      <w:smallCaps/>
      <w:color w:val="381212" w:themeColor="accent1" w:themeShade="BF"/>
      <w:spacing w:val="5"/>
      <w:sz w:val="22"/>
    </w:rPr>
  </w:style>
  <w:style w:type="table" w:styleId="Vaalearuudukko">
    <w:name w:val="Light Grid"/>
    <w:basedOn w:val="Normaalitaulukko"/>
    <w:uiPriority w:val="62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aalearuudukko-korostus1">
    <w:name w:val="Light Grid Accent 1"/>
    <w:basedOn w:val="Normaalitaulukko"/>
    <w:uiPriority w:val="62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4B1919" w:themeColor="accent1"/>
        <w:left w:val="single" w:sz="8" w:space="0" w:color="4B1919" w:themeColor="accent1"/>
        <w:bottom w:val="single" w:sz="8" w:space="0" w:color="4B1919" w:themeColor="accent1"/>
        <w:right w:val="single" w:sz="8" w:space="0" w:color="4B1919" w:themeColor="accent1"/>
        <w:insideH w:val="single" w:sz="8" w:space="0" w:color="4B1919" w:themeColor="accent1"/>
        <w:insideV w:val="single" w:sz="8" w:space="0" w:color="4B191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18" w:space="0" w:color="4B1919" w:themeColor="accent1"/>
          <w:right w:val="single" w:sz="8" w:space="0" w:color="4B1919" w:themeColor="accent1"/>
          <w:insideH w:val="nil"/>
          <w:insideV w:val="single" w:sz="8" w:space="0" w:color="4B191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  <w:insideH w:val="nil"/>
          <w:insideV w:val="single" w:sz="8" w:space="0" w:color="4B191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</w:tcPr>
    </w:tblStylePr>
    <w:tblStylePr w:type="band1Vert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  <w:shd w:val="clear" w:color="auto" w:fill="E5B3B3" w:themeFill="accent1" w:themeFillTint="3F"/>
      </w:tcPr>
    </w:tblStylePr>
    <w:tblStylePr w:type="band1Horz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  <w:insideV w:val="single" w:sz="8" w:space="0" w:color="4B1919" w:themeColor="accent1"/>
        </w:tcBorders>
        <w:shd w:val="clear" w:color="auto" w:fill="E5B3B3" w:themeFill="accent1" w:themeFillTint="3F"/>
      </w:tcPr>
    </w:tblStylePr>
    <w:tblStylePr w:type="band2Horz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  <w:insideV w:val="single" w:sz="8" w:space="0" w:color="4B1919" w:themeColor="accent1"/>
        </w:tcBorders>
      </w:tcPr>
    </w:tblStylePr>
  </w:style>
  <w:style w:type="table" w:styleId="Vaalearuudukko-korostus2">
    <w:name w:val="Light Grid Accent 2"/>
    <w:basedOn w:val="Normaalitaulukko"/>
    <w:uiPriority w:val="62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FFD966" w:themeColor="accent2"/>
        <w:left w:val="single" w:sz="8" w:space="0" w:color="FFD966" w:themeColor="accent2"/>
        <w:bottom w:val="single" w:sz="8" w:space="0" w:color="FFD966" w:themeColor="accent2"/>
        <w:right w:val="single" w:sz="8" w:space="0" w:color="FFD966" w:themeColor="accent2"/>
        <w:insideH w:val="single" w:sz="8" w:space="0" w:color="FFD966" w:themeColor="accent2"/>
        <w:insideV w:val="single" w:sz="8" w:space="0" w:color="FFD96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18" w:space="0" w:color="FFD966" w:themeColor="accent2"/>
          <w:right w:val="single" w:sz="8" w:space="0" w:color="FFD966" w:themeColor="accent2"/>
          <w:insideH w:val="nil"/>
          <w:insideV w:val="single" w:sz="8" w:space="0" w:color="FFD96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  <w:insideH w:val="nil"/>
          <w:insideV w:val="single" w:sz="8" w:space="0" w:color="FFD96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</w:tcPr>
    </w:tblStylePr>
    <w:tblStylePr w:type="band1Vert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  <w:shd w:val="clear" w:color="auto" w:fill="FFF5D9" w:themeFill="accent2" w:themeFillTint="3F"/>
      </w:tcPr>
    </w:tblStylePr>
    <w:tblStylePr w:type="band1Horz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  <w:insideV w:val="single" w:sz="8" w:space="0" w:color="FFD966" w:themeColor="accent2"/>
        </w:tcBorders>
        <w:shd w:val="clear" w:color="auto" w:fill="FFF5D9" w:themeFill="accent2" w:themeFillTint="3F"/>
      </w:tcPr>
    </w:tblStylePr>
    <w:tblStylePr w:type="band2Horz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  <w:insideV w:val="single" w:sz="8" w:space="0" w:color="FFD966" w:themeColor="accent2"/>
        </w:tcBorders>
      </w:tcPr>
    </w:tblStylePr>
  </w:style>
  <w:style w:type="table" w:styleId="Vaalearuudukko-korostus3">
    <w:name w:val="Light Grid Accent 3"/>
    <w:basedOn w:val="Normaalitaulukko"/>
    <w:uiPriority w:val="62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85CDC1" w:themeColor="accent3"/>
        <w:left w:val="single" w:sz="8" w:space="0" w:color="85CDC1" w:themeColor="accent3"/>
        <w:bottom w:val="single" w:sz="8" w:space="0" w:color="85CDC1" w:themeColor="accent3"/>
        <w:right w:val="single" w:sz="8" w:space="0" w:color="85CDC1" w:themeColor="accent3"/>
        <w:insideH w:val="single" w:sz="8" w:space="0" w:color="85CDC1" w:themeColor="accent3"/>
        <w:insideV w:val="single" w:sz="8" w:space="0" w:color="85CDC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18" w:space="0" w:color="85CDC1" w:themeColor="accent3"/>
          <w:right w:val="single" w:sz="8" w:space="0" w:color="85CDC1" w:themeColor="accent3"/>
          <w:insideH w:val="nil"/>
          <w:insideV w:val="single" w:sz="8" w:space="0" w:color="85CDC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  <w:insideH w:val="nil"/>
          <w:insideV w:val="single" w:sz="8" w:space="0" w:color="85CDC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</w:tcPr>
    </w:tblStylePr>
    <w:tblStylePr w:type="band1Vert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  <w:shd w:val="clear" w:color="auto" w:fill="E0F2EF" w:themeFill="accent3" w:themeFillTint="3F"/>
      </w:tcPr>
    </w:tblStylePr>
    <w:tblStylePr w:type="band1Horz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  <w:insideV w:val="single" w:sz="8" w:space="0" w:color="85CDC1" w:themeColor="accent3"/>
        </w:tcBorders>
        <w:shd w:val="clear" w:color="auto" w:fill="E0F2EF" w:themeFill="accent3" w:themeFillTint="3F"/>
      </w:tcPr>
    </w:tblStylePr>
    <w:tblStylePr w:type="band2Horz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  <w:insideV w:val="single" w:sz="8" w:space="0" w:color="85CDC1" w:themeColor="accent3"/>
        </w:tcBorders>
      </w:tcPr>
    </w:tblStylePr>
  </w:style>
  <w:style w:type="table" w:styleId="Vaalearuudukko-korostus4">
    <w:name w:val="Light Grid Accent 4"/>
    <w:basedOn w:val="Normaalitaulukko"/>
    <w:uiPriority w:val="62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3B3838" w:themeColor="accent4"/>
        <w:left w:val="single" w:sz="8" w:space="0" w:color="3B3838" w:themeColor="accent4"/>
        <w:bottom w:val="single" w:sz="8" w:space="0" w:color="3B3838" w:themeColor="accent4"/>
        <w:right w:val="single" w:sz="8" w:space="0" w:color="3B3838" w:themeColor="accent4"/>
        <w:insideH w:val="single" w:sz="8" w:space="0" w:color="3B3838" w:themeColor="accent4"/>
        <w:insideV w:val="single" w:sz="8" w:space="0" w:color="3B383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18" w:space="0" w:color="3B3838" w:themeColor="accent4"/>
          <w:right w:val="single" w:sz="8" w:space="0" w:color="3B3838" w:themeColor="accent4"/>
          <w:insideH w:val="nil"/>
          <w:insideV w:val="single" w:sz="8" w:space="0" w:color="3B383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  <w:insideH w:val="nil"/>
          <w:insideV w:val="single" w:sz="8" w:space="0" w:color="3B383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</w:tcPr>
    </w:tblStylePr>
    <w:tblStylePr w:type="band1Vert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  <w:shd w:val="clear" w:color="auto" w:fill="CFCCCC" w:themeFill="accent4" w:themeFillTint="3F"/>
      </w:tcPr>
    </w:tblStylePr>
    <w:tblStylePr w:type="band1Horz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  <w:insideV w:val="single" w:sz="8" w:space="0" w:color="3B3838" w:themeColor="accent4"/>
        </w:tcBorders>
        <w:shd w:val="clear" w:color="auto" w:fill="CFCCCC" w:themeFill="accent4" w:themeFillTint="3F"/>
      </w:tcPr>
    </w:tblStylePr>
    <w:tblStylePr w:type="band2Horz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  <w:insideV w:val="single" w:sz="8" w:space="0" w:color="3B3838" w:themeColor="accent4"/>
        </w:tcBorders>
      </w:tcPr>
    </w:tblStylePr>
  </w:style>
  <w:style w:type="table" w:styleId="Vaalearuudukko-korostus5">
    <w:name w:val="Light Grid Accent 5"/>
    <w:basedOn w:val="Normaalitaulukko"/>
    <w:uiPriority w:val="62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  <w:insideH w:val="single" w:sz="8" w:space="0" w:color="FFFFFF" w:themeColor="accent5"/>
        <w:insideV w:val="single" w:sz="8" w:space="0" w:color="FFFFF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18" w:space="0" w:color="FFFFFF" w:themeColor="accent5"/>
          <w:right w:val="single" w:sz="8" w:space="0" w:color="FFFFFF" w:themeColor="accent5"/>
          <w:insideH w:val="nil"/>
          <w:insideV w:val="single" w:sz="8" w:space="0" w:color="FFFFF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  <w:insideH w:val="nil"/>
          <w:insideV w:val="single" w:sz="8" w:space="0" w:color="FFFFF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  <w:tblStylePr w:type="band1Vert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  <w:shd w:val="clear" w:color="auto" w:fill="FFFFFF" w:themeFill="accent5" w:themeFillTint="3F"/>
      </w:tcPr>
    </w:tblStylePr>
    <w:tblStylePr w:type="band1Horz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  <w:insideV w:val="single" w:sz="8" w:space="0" w:color="FFFFFF" w:themeColor="accent5"/>
        </w:tcBorders>
        <w:shd w:val="clear" w:color="auto" w:fill="FFFFFF" w:themeFill="accent5" w:themeFillTint="3F"/>
      </w:tcPr>
    </w:tblStylePr>
    <w:tblStylePr w:type="band2Horz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  <w:insideV w:val="single" w:sz="8" w:space="0" w:color="FFFFFF" w:themeColor="accent5"/>
        </w:tcBorders>
      </w:tcPr>
    </w:tblStylePr>
  </w:style>
  <w:style w:type="table" w:styleId="Vaalearuudukko-korostus6">
    <w:name w:val="Light Grid Accent 6"/>
    <w:basedOn w:val="Normaalitaulukko"/>
    <w:uiPriority w:val="62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  <w:insideH w:val="single" w:sz="8" w:space="0" w:color="FFFFFF" w:themeColor="accent6"/>
        <w:insideV w:val="single" w:sz="8" w:space="0" w:color="FFFFF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18" w:space="0" w:color="FFFFFF" w:themeColor="accent6"/>
          <w:right w:val="single" w:sz="8" w:space="0" w:color="FFFFFF" w:themeColor="accent6"/>
          <w:insideH w:val="nil"/>
          <w:insideV w:val="single" w:sz="8" w:space="0" w:color="FFFFF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H w:val="nil"/>
          <w:insideV w:val="single" w:sz="8" w:space="0" w:color="FFFFF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  <w:tblStylePr w:type="band1Vert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  <w:shd w:val="clear" w:color="auto" w:fill="FFFFFF" w:themeFill="accent6" w:themeFillTint="3F"/>
      </w:tcPr>
    </w:tblStylePr>
    <w:tblStylePr w:type="band1Horz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V w:val="single" w:sz="8" w:space="0" w:color="FFFFFF" w:themeColor="accent6"/>
        </w:tcBorders>
        <w:shd w:val="clear" w:color="auto" w:fill="FFFFFF" w:themeFill="accent6" w:themeFillTint="3F"/>
      </w:tcPr>
    </w:tblStylePr>
    <w:tblStylePr w:type="band2Horz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V w:val="single" w:sz="8" w:space="0" w:color="FFFFFF" w:themeColor="accent6"/>
        </w:tcBorders>
      </w:tcPr>
    </w:tblStylePr>
  </w:style>
  <w:style w:type="table" w:styleId="Vaalealuettelo">
    <w:name w:val="Light List"/>
    <w:basedOn w:val="Normaalitaulukko"/>
    <w:uiPriority w:val="61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aalealuettelo-korostus1">
    <w:name w:val="Light List Accent 1"/>
    <w:basedOn w:val="Normaalitaulukko"/>
    <w:uiPriority w:val="61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4B1919" w:themeColor="accent1"/>
        <w:left w:val="single" w:sz="8" w:space="0" w:color="4B1919" w:themeColor="accent1"/>
        <w:bottom w:val="single" w:sz="8" w:space="0" w:color="4B1919" w:themeColor="accent1"/>
        <w:right w:val="single" w:sz="8" w:space="0" w:color="4B191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191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</w:tcPr>
    </w:tblStylePr>
    <w:tblStylePr w:type="band1Horz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</w:tcPr>
    </w:tblStylePr>
  </w:style>
  <w:style w:type="table" w:styleId="Vaalealuettelo-korostus2">
    <w:name w:val="Light List Accent 2"/>
    <w:basedOn w:val="Normaalitaulukko"/>
    <w:uiPriority w:val="61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FFD966" w:themeColor="accent2"/>
        <w:left w:val="single" w:sz="8" w:space="0" w:color="FFD966" w:themeColor="accent2"/>
        <w:bottom w:val="single" w:sz="8" w:space="0" w:color="FFD966" w:themeColor="accent2"/>
        <w:right w:val="single" w:sz="8" w:space="0" w:color="FFD96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96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</w:tcPr>
    </w:tblStylePr>
    <w:tblStylePr w:type="band1Horz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</w:tcPr>
    </w:tblStylePr>
  </w:style>
  <w:style w:type="table" w:styleId="Vaalealuettelo-korostus3">
    <w:name w:val="Light List Accent 3"/>
    <w:basedOn w:val="Normaalitaulukko"/>
    <w:uiPriority w:val="61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85CDC1" w:themeColor="accent3"/>
        <w:left w:val="single" w:sz="8" w:space="0" w:color="85CDC1" w:themeColor="accent3"/>
        <w:bottom w:val="single" w:sz="8" w:space="0" w:color="85CDC1" w:themeColor="accent3"/>
        <w:right w:val="single" w:sz="8" w:space="0" w:color="85CDC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CDC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</w:tcPr>
    </w:tblStylePr>
    <w:tblStylePr w:type="band1Horz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</w:tcPr>
    </w:tblStylePr>
  </w:style>
  <w:style w:type="table" w:styleId="Vaalealuettelo-korostus4">
    <w:name w:val="Light List Accent 4"/>
    <w:basedOn w:val="Normaalitaulukko"/>
    <w:uiPriority w:val="61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3B3838" w:themeColor="accent4"/>
        <w:left w:val="single" w:sz="8" w:space="0" w:color="3B3838" w:themeColor="accent4"/>
        <w:bottom w:val="single" w:sz="8" w:space="0" w:color="3B3838" w:themeColor="accent4"/>
        <w:right w:val="single" w:sz="8" w:space="0" w:color="3B383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B383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</w:tcPr>
    </w:tblStylePr>
    <w:tblStylePr w:type="band1Horz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</w:tcPr>
    </w:tblStylePr>
  </w:style>
  <w:style w:type="table" w:styleId="Vaalealuettelo-korostus5">
    <w:name w:val="Light List Accent 5"/>
    <w:basedOn w:val="Normaalitaulukko"/>
    <w:uiPriority w:val="61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FFF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  <w:tblStylePr w:type="band1Horz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</w:style>
  <w:style w:type="table" w:styleId="Vaalealuettelo-korostus6">
    <w:name w:val="Light List Accent 6"/>
    <w:basedOn w:val="Normaalitaulukko"/>
    <w:uiPriority w:val="61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  <w:tblStylePr w:type="band1Horz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</w:style>
  <w:style w:type="table" w:styleId="Vaaleavarjostus">
    <w:name w:val="Light Shading"/>
    <w:basedOn w:val="Normaalitaulukko"/>
    <w:uiPriority w:val="60"/>
    <w:semiHidden/>
    <w:unhideWhenUsed/>
    <w:rsid w:val="005C149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aaleavarjostus-korostus1">
    <w:name w:val="Light Shading Accent 1"/>
    <w:basedOn w:val="Normaalitaulukko"/>
    <w:uiPriority w:val="60"/>
    <w:semiHidden/>
    <w:unhideWhenUsed/>
    <w:rsid w:val="005C149D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  <w:tblBorders>
        <w:top w:val="single" w:sz="8" w:space="0" w:color="4B1919" w:themeColor="accent1"/>
        <w:bottom w:val="single" w:sz="8" w:space="0" w:color="4B191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1919" w:themeColor="accent1"/>
          <w:left w:val="nil"/>
          <w:bottom w:val="single" w:sz="8" w:space="0" w:color="4B191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1919" w:themeColor="accent1"/>
          <w:left w:val="nil"/>
          <w:bottom w:val="single" w:sz="8" w:space="0" w:color="4B191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B3B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B3B3" w:themeFill="accent1" w:themeFillTint="3F"/>
      </w:tcPr>
    </w:tblStylePr>
  </w:style>
  <w:style w:type="table" w:styleId="Vaaleavarjostus-korostus2">
    <w:name w:val="Light Shading Accent 2"/>
    <w:basedOn w:val="Normaalitaulukko"/>
    <w:uiPriority w:val="60"/>
    <w:semiHidden/>
    <w:unhideWhenUsed/>
    <w:rsid w:val="005C149D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  <w:tblBorders>
        <w:top w:val="single" w:sz="8" w:space="0" w:color="FFD966" w:themeColor="accent2"/>
        <w:bottom w:val="single" w:sz="8" w:space="0" w:color="FFD96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966" w:themeColor="accent2"/>
          <w:left w:val="nil"/>
          <w:bottom w:val="single" w:sz="8" w:space="0" w:color="FFD96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966" w:themeColor="accent2"/>
          <w:left w:val="nil"/>
          <w:bottom w:val="single" w:sz="8" w:space="0" w:color="FFD96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5D9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5D9" w:themeFill="accent2" w:themeFillTint="3F"/>
      </w:tcPr>
    </w:tblStylePr>
  </w:style>
  <w:style w:type="table" w:styleId="Vaaleavarjostus-korostus3">
    <w:name w:val="Light Shading Accent 3"/>
    <w:basedOn w:val="Normaalitaulukko"/>
    <w:uiPriority w:val="60"/>
    <w:semiHidden/>
    <w:unhideWhenUsed/>
    <w:rsid w:val="005C149D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  <w:tblBorders>
        <w:top w:val="single" w:sz="8" w:space="0" w:color="85CDC1" w:themeColor="accent3"/>
        <w:bottom w:val="single" w:sz="8" w:space="0" w:color="85CDC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CDC1" w:themeColor="accent3"/>
          <w:left w:val="nil"/>
          <w:bottom w:val="single" w:sz="8" w:space="0" w:color="85CDC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CDC1" w:themeColor="accent3"/>
          <w:left w:val="nil"/>
          <w:bottom w:val="single" w:sz="8" w:space="0" w:color="85CDC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F2E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0F2EF" w:themeFill="accent3" w:themeFillTint="3F"/>
      </w:tcPr>
    </w:tblStylePr>
  </w:style>
  <w:style w:type="table" w:styleId="Vaaleavarjostus-korostus4">
    <w:name w:val="Light Shading Accent 4"/>
    <w:basedOn w:val="Normaalitaulukko"/>
    <w:uiPriority w:val="60"/>
    <w:semiHidden/>
    <w:unhideWhenUsed/>
    <w:rsid w:val="005C149D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  <w:tblBorders>
        <w:top w:val="single" w:sz="8" w:space="0" w:color="3B3838" w:themeColor="accent4"/>
        <w:bottom w:val="single" w:sz="8" w:space="0" w:color="3B383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B3838" w:themeColor="accent4"/>
          <w:left w:val="nil"/>
          <w:bottom w:val="single" w:sz="8" w:space="0" w:color="3B383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B3838" w:themeColor="accent4"/>
          <w:left w:val="nil"/>
          <w:bottom w:val="single" w:sz="8" w:space="0" w:color="3B383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CCC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CCCC" w:themeFill="accent4" w:themeFillTint="3F"/>
      </w:tcPr>
    </w:tblStylePr>
  </w:style>
  <w:style w:type="table" w:styleId="Vaaleavarjostus-korostus5">
    <w:name w:val="Light Shading Accent 5"/>
    <w:basedOn w:val="Normaalitaulukko"/>
    <w:uiPriority w:val="60"/>
    <w:semiHidden/>
    <w:unhideWhenUsed/>
    <w:rsid w:val="005C149D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8" w:space="0" w:color="FFFFFF" w:themeColor="accent5"/>
        <w:bottom w:val="single" w:sz="8" w:space="0" w:color="FFFFF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5"/>
          <w:left w:val="nil"/>
          <w:bottom w:val="single" w:sz="8" w:space="0" w:color="FFFFF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5"/>
          <w:left w:val="nil"/>
          <w:bottom w:val="single" w:sz="8" w:space="0" w:color="FFFFF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</w:style>
  <w:style w:type="table" w:styleId="Vaaleavarjostus-korostus6">
    <w:name w:val="Light Shading Accent 6"/>
    <w:basedOn w:val="Normaalitaulukko"/>
    <w:uiPriority w:val="60"/>
    <w:semiHidden/>
    <w:unhideWhenUsed/>
    <w:rsid w:val="005C149D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8" w:space="0" w:color="FFFFFF" w:themeColor="accent6"/>
        <w:bottom w:val="single" w:sz="8" w:space="0" w:color="FFFFF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6"/>
          <w:left w:val="nil"/>
          <w:bottom w:val="single" w:sz="8" w:space="0" w:color="FFFFF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6"/>
          <w:left w:val="nil"/>
          <w:bottom w:val="single" w:sz="8" w:space="0" w:color="FFFFF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</w:style>
  <w:style w:type="character" w:styleId="Rivinumero">
    <w:name w:val="line number"/>
    <w:basedOn w:val="Kappaleenoletusfontti"/>
    <w:uiPriority w:val="99"/>
    <w:semiHidden/>
    <w:unhideWhenUsed/>
    <w:rsid w:val="005C149D"/>
    <w:rPr>
      <w:rFonts w:ascii="Arial" w:hAnsi="Arial" w:cs="Arial"/>
      <w:sz w:val="22"/>
    </w:rPr>
  </w:style>
  <w:style w:type="paragraph" w:styleId="Luettelo">
    <w:name w:val="List"/>
    <w:basedOn w:val="Normaali"/>
    <w:uiPriority w:val="99"/>
    <w:semiHidden/>
    <w:unhideWhenUsed/>
    <w:rsid w:val="005C149D"/>
    <w:pPr>
      <w:ind w:left="360" w:hanging="360"/>
      <w:contextualSpacing/>
    </w:pPr>
  </w:style>
  <w:style w:type="paragraph" w:styleId="Luettelo2">
    <w:name w:val="List 2"/>
    <w:basedOn w:val="Normaali"/>
    <w:uiPriority w:val="99"/>
    <w:semiHidden/>
    <w:unhideWhenUsed/>
    <w:rsid w:val="005C149D"/>
    <w:pPr>
      <w:ind w:left="720" w:hanging="360"/>
      <w:contextualSpacing/>
    </w:pPr>
  </w:style>
  <w:style w:type="paragraph" w:styleId="Luettelo3">
    <w:name w:val="List 3"/>
    <w:basedOn w:val="Normaali"/>
    <w:uiPriority w:val="99"/>
    <w:semiHidden/>
    <w:unhideWhenUsed/>
    <w:rsid w:val="005C149D"/>
    <w:pPr>
      <w:ind w:left="1080" w:hanging="360"/>
      <w:contextualSpacing/>
    </w:pPr>
  </w:style>
  <w:style w:type="paragraph" w:styleId="Luettelo4">
    <w:name w:val="List 4"/>
    <w:basedOn w:val="Normaali"/>
    <w:uiPriority w:val="99"/>
    <w:semiHidden/>
    <w:unhideWhenUsed/>
    <w:rsid w:val="005C149D"/>
    <w:pPr>
      <w:ind w:left="1440" w:hanging="360"/>
      <w:contextualSpacing/>
    </w:pPr>
  </w:style>
  <w:style w:type="paragraph" w:styleId="Luettelo5">
    <w:name w:val="List 5"/>
    <w:basedOn w:val="Normaali"/>
    <w:uiPriority w:val="99"/>
    <w:semiHidden/>
    <w:unhideWhenUsed/>
    <w:rsid w:val="005C149D"/>
    <w:pPr>
      <w:ind w:left="1800" w:hanging="360"/>
      <w:contextualSpacing/>
    </w:pPr>
  </w:style>
  <w:style w:type="paragraph" w:styleId="Merkittyluettelo">
    <w:name w:val="List Bullet"/>
    <w:basedOn w:val="Normaali"/>
    <w:uiPriority w:val="99"/>
    <w:semiHidden/>
    <w:unhideWhenUsed/>
    <w:rsid w:val="005C149D"/>
    <w:pPr>
      <w:numPr>
        <w:numId w:val="1"/>
      </w:numPr>
      <w:contextualSpacing/>
    </w:pPr>
  </w:style>
  <w:style w:type="paragraph" w:styleId="Merkittyluettelo2">
    <w:name w:val="List Bullet 2"/>
    <w:basedOn w:val="Normaali"/>
    <w:uiPriority w:val="99"/>
    <w:semiHidden/>
    <w:unhideWhenUsed/>
    <w:rsid w:val="005C149D"/>
    <w:pPr>
      <w:numPr>
        <w:numId w:val="2"/>
      </w:numPr>
      <w:contextualSpacing/>
    </w:pPr>
  </w:style>
  <w:style w:type="paragraph" w:styleId="Merkittyluettelo3">
    <w:name w:val="List Bullet 3"/>
    <w:basedOn w:val="Normaali"/>
    <w:uiPriority w:val="99"/>
    <w:semiHidden/>
    <w:unhideWhenUsed/>
    <w:rsid w:val="005C149D"/>
    <w:pPr>
      <w:numPr>
        <w:numId w:val="3"/>
      </w:numPr>
      <w:contextualSpacing/>
    </w:pPr>
  </w:style>
  <w:style w:type="paragraph" w:styleId="Merkittyluettelo4">
    <w:name w:val="List Bullet 4"/>
    <w:basedOn w:val="Normaali"/>
    <w:uiPriority w:val="99"/>
    <w:semiHidden/>
    <w:unhideWhenUsed/>
    <w:rsid w:val="005C149D"/>
    <w:pPr>
      <w:numPr>
        <w:numId w:val="4"/>
      </w:numPr>
      <w:contextualSpacing/>
    </w:pPr>
  </w:style>
  <w:style w:type="paragraph" w:styleId="Merkittyluettelo5">
    <w:name w:val="List Bullet 5"/>
    <w:basedOn w:val="Normaali"/>
    <w:uiPriority w:val="99"/>
    <w:semiHidden/>
    <w:unhideWhenUsed/>
    <w:rsid w:val="005C149D"/>
    <w:pPr>
      <w:numPr>
        <w:numId w:val="5"/>
      </w:numPr>
      <w:contextualSpacing/>
    </w:pPr>
  </w:style>
  <w:style w:type="paragraph" w:styleId="Jatkoluettelo">
    <w:name w:val="List Continue"/>
    <w:basedOn w:val="Normaali"/>
    <w:uiPriority w:val="99"/>
    <w:semiHidden/>
    <w:unhideWhenUsed/>
    <w:rsid w:val="005C149D"/>
    <w:pPr>
      <w:spacing w:after="120"/>
      <w:ind w:left="360"/>
      <w:contextualSpacing/>
    </w:pPr>
  </w:style>
  <w:style w:type="paragraph" w:styleId="Jatkoluettelo2">
    <w:name w:val="List Continue 2"/>
    <w:basedOn w:val="Normaali"/>
    <w:uiPriority w:val="99"/>
    <w:semiHidden/>
    <w:unhideWhenUsed/>
    <w:rsid w:val="005C149D"/>
    <w:pPr>
      <w:spacing w:after="120"/>
      <w:ind w:left="720"/>
      <w:contextualSpacing/>
    </w:pPr>
  </w:style>
  <w:style w:type="paragraph" w:styleId="Jatkoluettelo3">
    <w:name w:val="List Continue 3"/>
    <w:basedOn w:val="Normaali"/>
    <w:uiPriority w:val="99"/>
    <w:semiHidden/>
    <w:unhideWhenUsed/>
    <w:rsid w:val="005C149D"/>
    <w:pPr>
      <w:spacing w:after="120"/>
      <w:ind w:left="1080"/>
      <w:contextualSpacing/>
    </w:pPr>
  </w:style>
  <w:style w:type="paragraph" w:styleId="Jatkoluettelo4">
    <w:name w:val="List Continue 4"/>
    <w:basedOn w:val="Normaali"/>
    <w:uiPriority w:val="99"/>
    <w:semiHidden/>
    <w:unhideWhenUsed/>
    <w:rsid w:val="005C149D"/>
    <w:pPr>
      <w:spacing w:after="120"/>
      <w:ind w:left="1440"/>
      <w:contextualSpacing/>
    </w:pPr>
  </w:style>
  <w:style w:type="paragraph" w:styleId="Jatkoluettelo5">
    <w:name w:val="List Continue 5"/>
    <w:basedOn w:val="Normaali"/>
    <w:uiPriority w:val="99"/>
    <w:semiHidden/>
    <w:unhideWhenUsed/>
    <w:rsid w:val="005C149D"/>
    <w:pPr>
      <w:spacing w:after="120"/>
      <w:ind w:left="1800"/>
      <w:contextualSpacing/>
    </w:pPr>
  </w:style>
  <w:style w:type="paragraph" w:styleId="Numeroituluettelo">
    <w:name w:val="List Number"/>
    <w:basedOn w:val="Normaali"/>
    <w:uiPriority w:val="99"/>
    <w:semiHidden/>
    <w:unhideWhenUsed/>
    <w:rsid w:val="005C149D"/>
    <w:pPr>
      <w:numPr>
        <w:numId w:val="6"/>
      </w:numPr>
      <w:contextualSpacing/>
    </w:pPr>
  </w:style>
  <w:style w:type="paragraph" w:styleId="Numeroituluettelo2">
    <w:name w:val="List Number 2"/>
    <w:basedOn w:val="Normaali"/>
    <w:uiPriority w:val="99"/>
    <w:semiHidden/>
    <w:unhideWhenUsed/>
    <w:rsid w:val="005C149D"/>
    <w:pPr>
      <w:numPr>
        <w:numId w:val="7"/>
      </w:numPr>
      <w:contextualSpacing/>
    </w:pPr>
  </w:style>
  <w:style w:type="paragraph" w:styleId="Numeroituluettelo3">
    <w:name w:val="List Number 3"/>
    <w:basedOn w:val="Normaali"/>
    <w:uiPriority w:val="99"/>
    <w:semiHidden/>
    <w:unhideWhenUsed/>
    <w:rsid w:val="005C149D"/>
    <w:pPr>
      <w:numPr>
        <w:numId w:val="8"/>
      </w:numPr>
      <w:contextualSpacing/>
    </w:pPr>
  </w:style>
  <w:style w:type="paragraph" w:styleId="Numeroituluettelo4">
    <w:name w:val="List Number 4"/>
    <w:basedOn w:val="Normaali"/>
    <w:uiPriority w:val="99"/>
    <w:semiHidden/>
    <w:unhideWhenUsed/>
    <w:rsid w:val="005C149D"/>
    <w:pPr>
      <w:numPr>
        <w:numId w:val="9"/>
      </w:numPr>
      <w:contextualSpacing/>
    </w:pPr>
  </w:style>
  <w:style w:type="paragraph" w:styleId="Numeroituluettelo5">
    <w:name w:val="List Number 5"/>
    <w:basedOn w:val="Normaali"/>
    <w:uiPriority w:val="99"/>
    <w:semiHidden/>
    <w:unhideWhenUsed/>
    <w:rsid w:val="005C149D"/>
    <w:pPr>
      <w:numPr>
        <w:numId w:val="10"/>
      </w:numPr>
      <w:contextualSpacing/>
    </w:pPr>
  </w:style>
  <w:style w:type="paragraph" w:styleId="Luettelokappale">
    <w:name w:val="List Paragraph"/>
    <w:basedOn w:val="Normaali"/>
    <w:uiPriority w:val="34"/>
    <w:semiHidden/>
    <w:qFormat/>
    <w:rsid w:val="005C149D"/>
    <w:pPr>
      <w:ind w:left="720"/>
      <w:contextualSpacing/>
    </w:pPr>
  </w:style>
  <w:style w:type="table" w:styleId="Vaalealuettelotaulukko1">
    <w:name w:val="List Table 1 Light"/>
    <w:basedOn w:val="Normaalitaulukko"/>
    <w:uiPriority w:val="46"/>
    <w:rsid w:val="005C14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Vaalealuettelotaulukko1-korostus1">
    <w:name w:val="List Table 1 Light Accent 1"/>
    <w:basedOn w:val="Normaalitaulukko"/>
    <w:uiPriority w:val="46"/>
    <w:rsid w:val="005C14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14646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1464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Vaalealuettelotaulukko1-korostus2">
    <w:name w:val="List Table 1 Light Accent 2"/>
    <w:basedOn w:val="Normaalitaulukko"/>
    <w:uiPriority w:val="46"/>
    <w:rsid w:val="005C14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7A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7A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Vaalealuettelotaulukko1-korostus3">
    <w:name w:val="List Table 1 Light Accent 3"/>
    <w:basedOn w:val="Normaalitaulukko"/>
    <w:uiPriority w:val="46"/>
    <w:rsid w:val="005C14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5E1D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5E1D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Vaalealuettelotaulukko1-korostus4">
    <w:name w:val="List Table 1 Light Accent 4"/>
    <w:basedOn w:val="Normaalitaulukko"/>
    <w:uiPriority w:val="46"/>
    <w:rsid w:val="005C14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8585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85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Vaalealuettelotaulukko1-korostus5">
    <w:name w:val="List Table 1 Light Accent 5"/>
    <w:basedOn w:val="Normaalitaulukko"/>
    <w:uiPriority w:val="46"/>
    <w:rsid w:val="005C14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F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Vaalealuettelotaulukko1-korostus6">
    <w:name w:val="List Table 1 Light Accent 6"/>
    <w:basedOn w:val="Normaalitaulukko"/>
    <w:uiPriority w:val="46"/>
    <w:rsid w:val="005C14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Luettelotaulukko2">
    <w:name w:val="List Table 2"/>
    <w:basedOn w:val="Normaalitaulukko"/>
    <w:uiPriority w:val="47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uettelotaulukko2-korostus1">
    <w:name w:val="List Table 2 Accent 1"/>
    <w:basedOn w:val="Normaalitaulukko"/>
    <w:uiPriority w:val="47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C14646" w:themeColor="accent1" w:themeTint="99"/>
        <w:bottom w:val="single" w:sz="4" w:space="0" w:color="C14646" w:themeColor="accent1" w:themeTint="99"/>
        <w:insideH w:val="single" w:sz="4" w:space="0" w:color="C14646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Luettelotaulukko2-korostus2">
    <w:name w:val="List Table 2 Accent 2"/>
    <w:basedOn w:val="Normaalitaulukko"/>
    <w:uiPriority w:val="47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E7A3" w:themeColor="accent2" w:themeTint="99"/>
        <w:bottom w:val="single" w:sz="4" w:space="0" w:color="FFE7A3" w:themeColor="accent2" w:themeTint="99"/>
        <w:insideH w:val="single" w:sz="4" w:space="0" w:color="FFE7A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Luettelotaulukko2-korostus3">
    <w:name w:val="List Table 2 Accent 3"/>
    <w:basedOn w:val="Normaalitaulukko"/>
    <w:uiPriority w:val="47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B5E1D9" w:themeColor="accent3" w:themeTint="99"/>
        <w:bottom w:val="single" w:sz="4" w:space="0" w:color="B5E1D9" w:themeColor="accent3" w:themeTint="99"/>
        <w:insideH w:val="single" w:sz="4" w:space="0" w:color="B5E1D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Luettelotaulukko2-korostus4">
    <w:name w:val="List Table 2 Accent 4"/>
    <w:basedOn w:val="Normaalitaulukko"/>
    <w:uiPriority w:val="47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8B8585" w:themeColor="accent4" w:themeTint="99"/>
        <w:bottom w:val="single" w:sz="4" w:space="0" w:color="8B8585" w:themeColor="accent4" w:themeTint="99"/>
        <w:insideH w:val="single" w:sz="4" w:space="0" w:color="8B8585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Luettelotaulukko2-korostus5">
    <w:name w:val="List Table 2 Accent 5"/>
    <w:basedOn w:val="Normaalitaulukko"/>
    <w:uiPriority w:val="47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bottom w:val="single" w:sz="4" w:space="0" w:color="FFFFFF" w:themeColor="accent5" w:themeTint="99"/>
        <w:insideH w:val="single" w:sz="4" w:space="0" w:color="FFFFF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Luettelotaulukko2-korostus6">
    <w:name w:val="List Table 2 Accent 6"/>
    <w:basedOn w:val="Normaalitaulukko"/>
    <w:uiPriority w:val="47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bottom w:val="single" w:sz="4" w:space="0" w:color="FFFFFF" w:themeColor="accent6" w:themeTint="99"/>
        <w:insideH w:val="single" w:sz="4" w:space="0" w:color="FFFFF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Luettelotaulukko3">
    <w:name w:val="List Table 3"/>
    <w:basedOn w:val="Normaalitaulukko"/>
    <w:uiPriority w:val="48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uettelotaulukko3-korostus1">
    <w:name w:val="List Table 3 Accent 1"/>
    <w:basedOn w:val="Normaalitaulukko"/>
    <w:uiPriority w:val="48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4B1919" w:themeColor="accent1"/>
        <w:left w:val="single" w:sz="4" w:space="0" w:color="4B1919" w:themeColor="accent1"/>
        <w:bottom w:val="single" w:sz="4" w:space="0" w:color="4B1919" w:themeColor="accent1"/>
        <w:right w:val="single" w:sz="4" w:space="0" w:color="4B1919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1919" w:themeFill="accent1"/>
      </w:tcPr>
    </w:tblStylePr>
    <w:tblStylePr w:type="lastRow">
      <w:rPr>
        <w:b/>
        <w:bCs/>
      </w:rPr>
      <w:tblPr/>
      <w:tcPr>
        <w:tcBorders>
          <w:top w:val="double" w:sz="4" w:space="0" w:color="4B1919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1919" w:themeColor="accent1"/>
          <w:right w:val="single" w:sz="4" w:space="0" w:color="4B1919" w:themeColor="accent1"/>
        </w:tcBorders>
      </w:tcPr>
    </w:tblStylePr>
    <w:tblStylePr w:type="band1Horz">
      <w:tblPr/>
      <w:tcPr>
        <w:tcBorders>
          <w:top w:val="single" w:sz="4" w:space="0" w:color="4B1919" w:themeColor="accent1"/>
          <w:bottom w:val="single" w:sz="4" w:space="0" w:color="4B1919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1919" w:themeColor="accent1"/>
          <w:left w:val="nil"/>
        </w:tcBorders>
      </w:tcPr>
    </w:tblStylePr>
    <w:tblStylePr w:type="swCell">
      <w:tblPr/>
      <w:tcPr>
        <w:tcBorders>
          <w:top w:val="double" w:sz="4" w:space="0" w:color="4B1919" w:themeColor="accent1"/>
          <w:right w:val="nil"/>
        </w:tcBorders>
      </w:tcPr>
    </w:tblStylePr>
  </w:style>
  <w:style w:type="table" w:styleId="Luettelotaulukko3-korostus2">
    <w:name w:val="List Table 3 Accent 2"/>
    <w:basedOn w:val="Normaalitaulukko"/>
    <w:uiPriority w:val="48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2"/>
        <w:left w:val="single" w:sz="4" w:space="0" w:color="FFD966" w:themeColor="accent2"/>
        <w:bottom w:val="single" w:sz="4" w:space="0" w:color="FFD966" w:themeColor="accent2"/>
        <w:right w:val="single" w:sz="4" w:space="0" w:color="FFD96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966" w:themeFill="accent2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966" w:themeColor="accent2"/>
          <w:right w:val="single" w:sz="4" w:space="0" w:color="FFD966" w:themeColor="accent2"/>
        </w:tcBorders>
      </w:tcPr>
    </w:tblStylePr>
    <w:tblStylePr w:type="band1Horz">
      <w:tblPr/>
      <w:tcPr>
        <w:tcBorders>
          <w:top w:val="single" w:sz="4" w:space="0" w:color="FFD966" w:themeColor="accent2"/>
          <w:bottom w:val="single" w:sz="4" w:space="0" w:color="FFD96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966" w:themeColor="accent2"/>
          <w:left w:val="nil"/>
        </w:tcBorders>
      </w:tcPr>
    </w:tblStylePr>
    <w:tblStylePr w:type="swCell">
      <w:tblPr/>
      <w:tcPr>
        <w:tcBorders>
          <w:top w:val="double" w:sz="4" w:space="0" w:color="FFD966" w:themeColor="accent2"/>
          <w:right w:val="nil"/>
        </w:tcBorders>
      </w:tcPr>
    </w:tblStylePr>
  </w:style>
  <w:style w:type="table" w:styleId="Luettelotaulukko3-korostus3">
    <w:name w:val="List Table 3 Accent 3"/>
    <w:basedOn w:val="Normaalitaulukko"/>
    <w:uiPriority w:val="48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85CDC1" w:themeColor="accent3"/>
        <w:left w:val="single" w:sz="4" w:space="0" w:color="85CDC1" w:themeColor="accent3"/>
        <w:bottom w:val="single" w:sz="4" w:space="0" w:color="85CDC1" w:themeColor="accent3"/>
        <w:right w:val="single" w:sz="4" w:space="0" w:color="85CDC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CDC1" w:themeFill="accent3"/>
      </w:tcPr>
    </w:tblStylePr>
    <w:tblStylePr w:type="lastRow">
      <w:rPr>
        <w:b/>
        <w:bCs/>
      </w:rPr>
      <w:tblPr/>
      <w:tcPr>
        <w:tcBorders>
          <w:top w:val="double" w:sz="4" w:space="0" w:color="85CDC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CDC1" w:themeColor="accent3"/>
          <w:right w:val="single" w:sz="4" w:space="0" w:color="85CDC1" w:themeColor="accent3"/>
        </w:tcBorders>
      </w:tcPr>
    </w:tblStylePr>
    <w:tblStylePr w:type="band1Horz">
      <w:tblPr/>
      <w:tcPr>
        <w:tcBorders>
          <w:top w:val="single" w:sz="4" w:space="0" w:color="85CDC1" w:themeColor="accent3"/>
          <w:bottom w:val="single" w:sz="4" w:space="0" w:color="85CDC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CDC1" w:themeColor="accent3"/>
          <w:left w:val="nil"/>
        </w:tcBorders>
      </w:tcPr>
    </w:tblStylePr>
    <w:tblStylePr w:type="swCell">
      <w:tblPr/>
      <w:tcPr>
        <w:tcBorders>
          <w:top w:val="double" w:sz="4" w:space="0" w:color="85CDC1" w:themeColor="accent3"/>
          <w:right w:val="nil"/>
        </w:tcBorders>
      </w:tcPr>
    </w:tblStylePr>
  </w:style>
  <w:style w:type="table" w:styleId="Luettelotaulukko3-korostus4">
    <w:name w:val="List Table 3 Accent 4"/>
    <w:basedOn w:val="Normaalitaulukko"/>
    <w:uiPriority w:val="48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3B3838" w:themeColor="accent4"/>
        <w:left w:val="single" w:sz="4" w:space="0" w:color="3B3838" w:themeColor="accent4"/>
        <w:bottom w:val="single" w:sz="4" w:space="0" w:color="3B3838" w:themeColor="accent4"/>
        <w:right w:val="single" w:sz="4" w:space="0" w:color="3B383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3838" w:themeFill="accent4"/>
      </w:tcPr>
    </w:tblStylePr>
    <w:tblStylePr w:type="lastRow">
      <w:rPr>
        <w:b/>
        <w:bCs/>
      </w:rPr>
      <w:tblPr/>
      <w:tcPr>
        <w:tcBorders>
          <w:top w:val="double" w:sz="4" w:space="0" w:color="3B383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B3838" w:themeColor="accent4"/>
          <w:right w:val="single" w:sz="4" w:space="0" w:color="3B3838" w:themeColor="accent4"/>
        </w:tcBorders>
      </w:tcPr>
    </w:tblStylePr>
    <w:tblStylePr w:type="band1Horz">
      <w:tblPr/>
      <w:tcPr>
        <w:tcBorders>
          <w:top w:val="single" w:sz="4" w:space="0" w:color="3B3838" w:themeColor="accent4"/>
          <w:bottom w:val="single" w:sz="4" w:space="0" w:color="3B383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B3838" w:themeColor="accent4"/>
          <w:left w:val="nil"/>
        </w:tcBorders>
      </w:tcPr>
    </w:tblStylePr>
    <w:tblStylePr w:type="swCell">
      <w:tblPr/>
      <w:tcPr>
        <w:tcBorders>
          <w:top w:val="double" w:sz="4" w:space="0" w:color="3B3838" w:themeColor="accent4"/>
          <w:right w:val="nil"/>
        </w:tcBorders>
      </w:tcPr>
    </w:tblStylePr>
  </w:style>
  <w:style w:type="table" w:styleId="Luettelotaulukko3-korostus5">
    <w:name w:val="List Table 3 Accent 5"/>
    <w:basedOn w:val="Normaalitaulukko"/>
    <w:uiPriority w:val="48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/>
        <w:left w:val="single" w:sz="4" w:space="0" w:color="FFFFFF" w:themeColor="accent5"/>
        <w:bottom w:val="single" w:sz="4" w:space="0" w:color="FFFFFF" w:themeColor="accent5"/>
        <w:right w:val="single" w:sz="4" w:space="0" w:color="FFFFF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FFFF" w:themeFill="accent5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FFFF" w:themeColor="accent5"/>
          <w:right w:val="single" w:sz="4" w:space="0" w:color="FFFFFF" w:themeColor="accent5"/>
        </w:tcBorders>
      </w:tcPr>
    </w:tblStylePr>
    <w:tblStylePr w:type="band1Horz">
      <w:tblPr/>
      <w:tcPr>
        <w:tcBorders>
          <w:top w:val="single" w:sz="4" w:space="0" w:color="FFFFFF" w:themeColor="accent5"/>
          <w:bottom w:val="single" w:sz="4" w:space="0" w:color="FFFFF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FFFF" w:themeColor="accent5"/>
          <w:left w:val="nil"/>
        </w:tcBorders>
      </w:tcPr>
    </w:tblStylePr>
    <w:tblStylePr w:type="swCell">
      <w:tblPr/>
      <w:tcPr>
        <w:tcBorders>
          <w:top w:val="double" w:sz="4" w:space="0" w:color="FFFFFF" w:themeColor="accent5"/>
          <w:right w:val="nil"/>
        </w:tcBorders>
      </w:tcPr>
    </w:tblStylePr>
  </w:style>
  <w:style w:type="table" w:styleId="Luettelotaulukko3-korostus6">
    <w:name w:val="List Table 3 Accent 6"/>
    <w:basedOn w:val="Normaalitaulukko"/>
    <w:uiPriority w:val="48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/>
        <w:left w:val="single" w:sz="4" w:space="0" w:color="FFFFFF" w:themeColor="accent6"/>
        <w:bottom w:val="single" w:sz="4" w:space="0" w:color="FFFFFF" w:themeColor="accent6"/>
        <w:right w:val="single" w:sz="4" w:space="0" w:color="FFFFFF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FFFF" w:themeFill="accent6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FFFF" w:themeColor="accent6"/>
          <w:right w:val="single" w:sz="4" w:space="0" w:color="FFFFFF" w:themeColor="accent6"/>
        </w:tcBorders>
      </w:tcPr>
    </w:tblStylePr>
    <w:tblStylePr w:type="band1Horz">
      <w:tblPr/>
      <w:tcPr>
        <w:tcBorders>
          <w:top w:val="single" w:sz="4" w:space="0" w:color="FFFFFF" w:themeColor="accent6"/>
          <w:bottom w:val="single" w:sz="4" w:space="0" w:color="FFFFF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FFFF" w:themeColor="accent6"/>
          <w:left w:val="nil"/>
        </w:tcBorders>
      </w:tcPr>
    </w:tblStylePr>
    <w:tblStylePr w:type="swCell">
      <w:tblPr/>
      <w:tcPr>
        <w:tcBorders>
          <w:top w:val="double" w:sz="4" w:space="0" w:color="FFFFFF" w:themeColor="accent6"/>
          <w:right w:val="nil"/>
        </w:tcBorders>
      </w:tcPr>
    </w:tblStylePr>
  </w:style>
  <w:style w:type="table" w:styleId="Luettelotaulukko4">
    <w:name w:val="List Table 4"/>
    <w:basedOn w:val="Normaalitaulukko"/>
    <w:uiPriority w:val="49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uettelotaulukko4-korostus1">
    <w:name w:val="List Table 4 Accent 1"/>
    <w:basedOn w:val="Normaalitaulukko"/>
    <w:uiPriority w:val="49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1919" w:themeColor="accent1"/>
          <w:left w:val="single" w:sz="4" w:space="0" w:color="4B1919" w:themeColor="accent1"/>
          <w:bottom w:val="single" w:sz="4" w:space="0" w:color="4B1919" w:themeColor="accent1"/>
          <w:right w:val="single" w:sz="4" w:space="0" w:color="4B1919" w:themeColor="accent1"/>
          <w:insideH w:val="nil"/>
        </w:tcBorders>
        <w:shd w:val="clear" w:color="auto" w:fill="4B1919" w:themeFill="accent1"/>
      </w:tcPr>
    </w:tblStylePr>
    <w:tblStylePr w:type="lastRow">
      <w:rPr>
        <w:b/>
        <w:bCs/>
      </w:rPr>
      <w:tblPr/>
      <w:tcPr>
        <w:tcBorders>
          <w:top w:val="double" w:sz="4" w:space="0" w:color="C1464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Luettelotaulukko4-korostus2">
    <w:name w:val="List Table 4 Accent 2"/>
    <w:basedOn w:val="Normaalitaulukko"/>
    <w:uiPriority w:val="49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966" w:themeColor="accent2"/>
          <w:left w:val="single" w:sz="4" w:space="0" w:color="FFD966" w:themeColor="accent2"/>
          <w:bottom w:val="single" w:sz="4" w:space="0" w:color="FFD966" w:themeColor="accent2"/>
          <w:right w:val="single" w:sz="4" w:space="0" w:color="FFD966" w:themeColor="accent2"/>
          <w:insideH w:val="nil"/>
        </w:tcBorders>
        <w:shd w:val="clear" w:color="auto" w:fill="FFD966" w:themeFill="accent2"/>
      </w:tcPr>
    </w:tblStylePr>
    <w:tblStylePr w:type="lastRow">
      <w:rPr>
        <w:b/>
        <w:bCs/>
      </w:rPr>
      <w:tblPr/>
      <w:tcPr>
        <w:tcBorders>
          <w:top w:val="double" w:sz="4" w:space="0" w:color="FFE7A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Luettelotaulukko4-korostus3">
    <w:name w:val="List Table 4 Accent 3"/>
    <w:basedOn w:val="Normaalitaulukko"/>
    <w:uiPriority w:val="49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CDC1" w:themeColor="accent3"/>
          <w:left w:val="single" w:sz="4" w:space="0" w:color="85CDC1" w:themeColor="accent3"/>
          <w:bottom w:val="single" w:sz="4" w:space="0" w:color="85CDC1" w:themeColor="accent3"/>
          <w:right w:val="single" w:sz="4" w:space="0" w:color="85CDC1" w:themeColor="accent3"/>
          <w:insideH w:val="nil"/>
        </w:tcBorders>
        <w:shd w:val="clear" w:color="auto" w:fill="85CDC1" w:themeFill="accent3"/>
      </w:tcPr>
    </w:tblStylePr>
    <w:tblStylePr w:type="lastRow">
      <w:rPr>
        <w:b/>
        <w:bCs/>
      </w:rPr>
      <w:tblPr/>
      <w:tcPr>
        <w:tcBorders>
          <w:top w:val="double" w:sz="4" w:space="0" w:color="B5E1D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Luettelotaulukko4-korostus4">
    <w:name w:val="List Table 4 Accent 4"/>
    <w:basedOn w:val="Normaalitaulukko"/>
    <w:uiPriority w:val="49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B3838" w:themeColor="accent4"/>
          <w:left w:val="single" w:sz="4" w:space="0" w:color="3B3838" w:themeColor="accent4"/>
          <w:bottom w:val="single" w:sz="4" w:space="0" w:color="3B3838" w:themeColor="accent4"/>
          <w:right w:val="single" w:sz="4" w:space="0" w:color="3B3838" w:themeColor="accent4"/>
          <w:insideH w:val="nil"/>
        </w:tcBorders>
        <w:shd w:val="clear" w:color="auto" w:fill="3B3838" w:themeFill="accent4"/>
      </w:tcPr>
    </w:tblStylePr>
    <w:tblStylePr w:type="lastRow">
      <w:rPr>
        <w:b/>
        <w:bCs/>
      </w:rPr>
      <w:tblPr/>
      <w:tcPr>
        <w:tcBorders>
          <w:top w:val="double" w:sz="4" w:space="0" w:color="8B85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Luettelotaulukko4-korostus5">
    <w:name w:val="List Table 4 Accent 5"/>
    <w:basedOn w:val="Normaalitaulukko"/>
    <w:uiPriority w:val="49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5"/>
          <w:left w:val="single" w:sz="4" w:space="0" w:color="FFFFFF" w:themeColor="accent5"/>
          <w:bottom w:val="single" w:sz="4" w:space="0" w:color="FFFFFF" w:themeColor="accent5"/>
          <w:right w:val="single" w:sz="4" w:space="0" w:color="FFFFFF" w:themeColor="accent5"/>
          <w:insideH w:val="nil"/>
        </w:tcBorders>
        <w:shd w:val="clear" w:color="auto" w:fill="FFFFFF" w:themeFill="accent5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Luettelotaulukko4-korostus6">
    <w:name w:val="List Table 4 Accent 6"/>
    <w:basedOn w:val="Normaalitaulukko"/>
    <w:uiPriority w:val="49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6"/>
          <w:left w:val="single" w:sz="4" w:space="0" w:color="FFFFFF" w:themeColor="accent6"/>
          <w:bottom w:val="single" w:sz="4" w:space="0" w:color="FFFFFF" w:themeColor="accent6"/>
          <w:right w:val="single" w:sz="4" w:space="0" w:color="FFFFFF" w:themeColor="accent6"/>
          <w:insideH w:val="nil"/>
        </w:tcBorders>
        <w:shd w:val="clear" w:color="auto" w:fill="FFFFFF" w:themeFill="accent6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Tummaluettelotaulukko5">
    <w:name w:val="List Table 5 Dark"/>
    <w:basedOn w:val="Normaalitaulukko"/>
    <w:uiPriority w:val="50"/>
    <w:rsid w:val="005C149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ummaluettelotaulukko5-korostus1">
    <w:name w:val="List Table 5 Dark Accent 1"/>
    <w:basedOn w:val="Normaalitaulukko"/>
    <w:uiPriority w:val="50"/>
    <w:rsid w:val="005C149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1919" w:themeColor="accent1"/>
        <w:left w:val="single" w:sz="24" w:space="0" w:color="4B1919" w:themeColor="accent1"/>
        <w:bottom w:val="single" w:sz="24" w:space="0" w:color="4B1919" w:themeColor="accent1"/>
        <w:right w:val="single" w:sz="24" w:space="0" w:color="4B1919" w:themeColor="accent1"/>
      </w:tblBorders>
    </w:tblPr>
    <w:tcPr>
      <w:shd w:val="clear" w:color="auto" w:fill="4B1919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ummaluettelotaulukko5-korostus2">
    <w:name w:val="List Table 5 Dark Accent 2"/>
    <w:basedOn w:val="Normaalitaulukko"/>
    <w:uiPriority w:val="50"/>
    <w:rsid w:val="005C149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966" w:themeColor="accent2"/>
        <w:left w:val="single" w:sz="24" w:space="0" w:color="FFD966" w:themeColor="accent2"/>
        <w:bottom w:val="single" w:sz="24" w:space="0" w:color="FFD966" w:themeColor="accent2"/>
        <w:right w:val="single" w:sz="24" w:space="0" w:color="FFD966" w:themeColor="accent2"/>
      </w:tblBorders>
    </w:tblPr>
    <w:tcPr>
      <w:shd w:val="clear" w:color="auto" w:fill="FFD96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ummaluettelotaulukko5-korostus3">
    <w:name w:val="List Table 5 Dark Accent 3"/>
    <w:basedOn w:val="Normaalitaulukko"/>
    <w:uiPriority w:val="50"/>
    <w:rsid w:val="005C149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5CDC1" w:themeColor="accent3"/>
        <w:left w:val="single" w:sz="24" w:space="0" w:color="85CDC1" w:themeColor="accent3"/>
        <w:bottom w:val="single" w:sz="24" w:space="0" w:color="85CDC1" w:themeColor="accent3"/>
        <w:right w:val="single" w:sz="24" w:space="0" w:color="85CDC1" w:themeColor="accent3"/>
      </w:tblBorders>
    </w:tblPr>
    <w:tcPr>
      <w:shd w:val="clear" w:color="auto" w:fill="85CDC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ummaluettelotaulukko5-korostus4">
    <w:name w:val="List Table 5 Dark Accent 4"/>
    <w:basedOn w:val="Normaalitaulukko"/>
    <w:uiPriority w:val="50"/>
    <w:rsid w:val="005C149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B3838" w:themeColor="accent4"/>
        <w:left w:val="single" w:sz="24" w:space="0" w:color="3B3838" w:themeColor="accent4"/>
        <w:bottom w:val="single" w:sz="24" w:space="0" w:color="3B3838" w:themeColor="accent4"/>
        <w:right w:val="single" w:sz="24" w:space="0" w:color="3B3838" w:themeColor="accent4"/>
      </w:tblBorders>
    </w:tblPr>
    <w:tcPr>
      <w:shd w:val="clear" w:color="auto" w:fill="3B383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ummaluettelotaulukko5-korostus5">
    <w:name w:val="List Table 5 Dark Accent 5"/>
    <w:basedOn w:val="Normaalitaulukko"/>
    <w:uiPriority w:val="50"/>
    <w:rsid w:val="005C149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FFFF" w:themeColor="accent5"/>
        <w:left w:val="single" w:sz="24" w:space="0" w:color="FFFFFF" w:themeColor="accent5"/>
        <w:bottom w:val="single" w:sz="24" w:space="0" w:color="FFFFFF" w:themeColor="accent5"/>
        <w:right w:val="single" w:sz="24" w:space="0" w:color="FFFFFF" w:themeColor="accent5"/>
      </w:tblBorders>
    </w:tblPr>
    <w:tcPr>
      <w:shd w:val="clear" w:color="auto" w:fill="FFFFF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ummaluettelotaulukko5-korostus6">
    <w:name w:val="List Table 5 Dark Accent 6"/>
    <w:basedOn w:val="Normaalitaulukko"/>
    <w:uiPriority w:val="50"/>
    <w:rsid w:val="005C149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FFFF" w:themeColor="accent6"/>
        <w:left w:val="single" w:sz="24" w:space="0" w:color="FFFFFF" w:themeColor="accent6"/>
        <w:bottom w:val="single" w:sz="24" w:space="0" w:color="FFFFFF" w:themeColor="accent6"/>
        <w:right w:val="single" w:sz="24" w:space="0" w:color="FFFFFF" w:themeColor="accent6"/>
      </w:tblBorders>
    </w:tblPr>
    <w:tcPr>
      <w:shd w:val="clear" w:color="auto" w:fill="FFFFFF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Vriksluettelotaulukko6">
    <w:name w:val="List Table 6 Colorful"/>
    <w:basedOn w:val="Normaalitaulukko"/>
    <w:uiPriority w:val="51"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Vriksluettelotaulukko6-korostus1">
    <w:name w:val="List Table 6 Colorful Accent 1"/>
    <w:basedOn w:val="Normaalitaulukko"/>
    <w:uiPriority w:val="51"/>
    <w:rsid w:val="005C149D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  <w:tblBorders>
        <w:top w:val="single" w:sz="4" w:space="0" w:color="4B1919" w:themeColor="accent1"/>
        <w:bottom w:val="single" w:sz="4" w:space="0" w:color="4B191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B191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B191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Vriksluettelotaulukko6-korostus2">
    <w:name w:val="List Table 6 Colorful Accent 2"/>
    <w:basedOn w:val="Normaalitaulukko"/>
    <w:uiPriority w:val="51"/>
    <w:rsid w:val="005C149D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  <w:tblBorders>
        <w:top w:val="single" w:sz="4" w:space="0" w:color="FFD966" w:themeColor="accent2"/>
        <w:bottom w:val="single" w:sz="4" w:space="0" w:color="FFD96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FFD96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Vriksluettelotaulukko6-korostus3">
    <w:name w:val="List Table 6 Colorful Accent 3"/>
    <w:basedOn w:val="Normaalitaulukko"/>
    <w:uiPriority w:val="51"/>
    <w:rsid w:val="005C149D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  <w:tblBorders>
        <w:top w:val="single" w:sz="4" w:space="0" w:color="85CDC1" w:themeColor="accent3"/>
        <w:bottom w:val="single" w:sz="4" w:space="0" w:color="85CDC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5CDC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5CDC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Vriksluettelotaulukko6-korostus4">
    <w:name w:val="List Table 6 Colorful Accent 4"/>
    <w:basedOn w:val="Normaalitaulukko"/>
    <w:uiPriority w:val="51"/>
    <w:rsid w:val="005C149D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  <w:tblBorders>
        <w:top w:val="single" w:sz="4" w:space="0" w:color="3B3838" w:themeColor="accent4"/>
        <w:bottom w:val="single" w:sz="4" w:space="0" w:color="3B383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3B383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3B383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Vriksluettelotaulukko6-korostus5">
    <w:name w:val="List Table 6 Colorful Accent 5"/>
    <w:basedOn w:val="Normaalitaulukko"/>
    <w:uiPriority w:val="51"/>
    <w:rsid w:val="005C149D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4" w:space="0" w:color="FFFFFF" w:themeColor="accent5"/>
        <w:bottom w:val="single" w:sz="4" w:space="0" w:color="FFFFF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Vriksluettelotaulukko6-korostus6">
    <w:name w:val="List Table 6 Colorful Accent 6"/>
    <w:basedOn w:val="Normaalitaulukko"/>
    <w:uiPriority w:val="51"/>
    <w:rsid w:val="005C149D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4" w:space="0" w:color="FFFFFF" w:themeColor="accent6"/>
        <w:bottom w:val="single" w:sz="4" w:space="0" w:color="FFFFFF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Vriksluettelotaulukko7">
    <w:name w:val="List Table 7 Colorful"/>
    <w:basedOn w:val="Normaalitaulukko"/>
    <w:uiPriority w:val="52"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Vriksluettelotaulukko7-korostus1">
    <w:name w:val="List Table 7 Colorful Accent 1"/>
    <w:basedOn w:val="Normaalitaulukko"/>
    <w:uiPriority w:val="52"/>
    <w:rsid w:val="005C149D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1919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1919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1919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1919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Vriksluettelotaulukko7-korostus2">
    <w:name w:val="List Table 7 Colorful Accent 2"/>
    <w:basedOn w:val="Normaalitaulukko"/>
    <w:uiPriority w:val="52"/>
    <w:rsid w:val="005C149D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96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96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96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96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Vriksluettelotaulukko7-korostus3">
    <w:name w:val="List Table 7 Colorful Accent 3"/>
    <w:basedOn w:val="Normaalitaulukko"/>
    <w:uiPriority w:val="52"/>
    <w:rsid w:val="005C149D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CDC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CDC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CDC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CDC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Vriksluettelotaulukko7-korostus4">
    <w:name w:val="List Table 7 Colorful Accent 4"/>
    <w:basedOn w:val="Normaalitaulukko"/>
    <w:uiPriority w:val="52"/>
    <w:rsid w:val="005C149D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B383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B383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B383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B383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Vriksluettelotaulukko7-korostus5">
    <w:name w:val="List Table 7 Colorful Accent 5"/>
    <w:basedOn w:val="Normaalitaulukko"/>
    <w:uiPriority w:val="52"/>
    <w:rsid w:val="005C149D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Vriksluettelotaulukko7-korostus6">
    <w:name w:val="List Table 7 Colorful Accent 6"/>
    <w:basedOn w:val="Normaalitaulukko"/>
    <w:uiPriority w:val="52"/>
    <w:rsid w:val="005C149D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teksti">
    <w:name w:val="macro"/>
    <w:link w:val="MakrotekstiChar"/>
    <w:uiPriority w:val="99"/>
    <w:semiHidden/>
    <w:unhideWhenUsed/>
    <w:rsid w:val="005C14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Arial"/>
      <w:kern w:val="16"/>
      <w14:ligatures w14:val="standardContextual"/>
      <w14:numForm w14:val="oldStyle"/>
      <w14:numSpacing w14:val="proportional"/>
      <w14:cntxtAlts/>
    </w:rPr>
  </w:style>
  <w:style w:type="character" w:customStyle="1" w:styleId="MakrotekstiChar">
    <w:name w:val="Makroteksti Char"/>
    <w:basedOn w:val="Kappaleenoletusfontti"/>
    <w:link w:val="Makroteksti"/>
    <w:uiPriority w:val="99"/>
    <w:semiHidden/>
    <w:rsid w:val="005C149D"/>
    <w:rPr>
      <w:rFonts w:ascii="Consolas" w:hAnsi="Consolas" w:cs="Arial"/>
      <w:kern w:val="16"/>
      <w14:ligatures w14:val="standardContextual"/>
      <w14:numForm w14:val="oldStyle"/>
      <w14:numSpacing w14:val="proportional"/>
      <w14:cntxtAlts/>
    </w:rPr>
  </w:style>
  <w:style w:type="table" w:styleId="Normaaliruudukko1">
    <w:name w:val="Medium Grid 1"/>
    <w:basedOn w:val="Normaalitaulukko"/>
    <w:uiPriority w:val="67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Normaaliruudukko1-korostus1">
    <w:name w:val="Medium Grid 1 Accent 1"/>
    <w:basedOn w:val="Normaalitaulukko"/>
    <w:uiPriority w:val="67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983232" w:themeColor="accent1" w:themeTint="BF"/>
        <w:left w:val="single" w:sz="8" w:space="0" w:color="983232" w:themeColor="accent1" w:themeTint="BF"/>
        <w:bottom w:val="single" w:sz="8" w:space="0" w:color="983232" w:themeColor="accent1" w:themeTint="BF"/>
        <w:right w:val="single" w:sz="8" w:space="0" w:color="983232" w:themeColor="accent1" w:themeTint="BF"/>
        <w:insideH w:val="single" w:sz="8" w:space="0" w:color="983232" w:themeColor="accent1" w:themeTint="BF"/>
        <w:insideV w:val="single" w:sz="8" w:space="0" w:color="983232" w:themeColor="accent1" w:themeTint="BF"/>
      </w:tblBorders>
    </w:tblPr>
    <w:tcPr>
      <w:shd w:val="clear" w:color="auto" w:fill="E5B3B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8323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6565" w:themeFill="accent1" w:themeFillTint="7F"/>
      </w:tcPr>
    </w:tblStylePr>
    <w:tblStylePr w:type="band1Horz">
      <w:tblPr/>
      <w:tcPr>
        <w:shd w:val="clear" w:color="auto" w:fill="CC6565" w:themeFill="accent1" w:themeFillTint="7F"/>
      </w:tcPr>
    </w:tblStylePr>
  </w:style>
  <w:style w:type="table" w:styleId="Normaaliruudukko1-korostus2">
    <w:name w:val="Medium Grid 1 Accent 2"/>
    <w:basedOn w:val="Normaalitaulukko"/>
    <w:uiPriority w:val="67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FFE28C" w:themeColor="accent2" w:themeTint="BF"/>
        <w:left w:val="single" w:sz="8" w:space="0" w:color="FFE28C" w:themeColor="accent2" w:themeTint="BF"/>
        <w:bottom w:val="single" w:sz="8" w:space="0" w:color="FFE28C" w:themeColor="accent2" w:themeTint="BF"/>
        <w:right w:val="single" w:sz="8" w:space="0" w:color="FFE28C" w:themeColor="accent2" w:themeTint="BF"/>
        <w:insideH w:val="single" w:sz="8" w:space="0" w:color="FFE28C" w:themeColor="accent2" w:themeTint="BF"/>
        <w:insideV w:val="single" w:sz="8" w:space="0" w:color="FFE28C" w:themeColor="accent2" w:themeTint="BF"/>
      </w:tblBorders>
    </w:tblPr>
    <w:tcPr>
      <w:shd w:val="clear" w:color="auto" w:fill="FFF5D9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28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B2" w:themeFill="accent2" w:themeFillTint="7F"/>
      </w:tcPr>
    </w:tblStylePr>
    <w:tblStylePr w:type="band1Horz">
      <w:tblPr/>
      <w:tcPr>
        <w:shd w:val="clear" w:color="auto" w:fill="FFEBB2" w:themeFill="accent2" w:themeFillTint="7F"/>
      </w:tcPr>
    </w:tblStylePr>
  </w:style>
  <w:style w:type="table" w:styleId="Normaaliruudukko1-korostus3">
    <w:name w:val="Medium Grid 1 Accent 3"/>
    <w:basedOn w:val="Normaalitaulukko"/>
    <w:uiPriority w:val="67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A3D9D0" w:themeColor="accent3" w:themeTint="BF"/>
        <w:left w:val="single" w:sz="8" w:space="0" w:color="A3D9D0" w:themeColor="accent3" w:themeTint="BF"/>
        <w:bottom w:val="single" w:sz="8" w:space="0" w:color="A3D9D0" w:themeColor="accent3" w:themeTint="BF"/>
        <w:right w:val="single" w:sz="8" w:space="0" w:color="A3D9D0" w:themeColor="accent3" w:themeTint="BF"/>
        <w:insideH w:val="single" w:sz="8" w:space="0" w:color="A3D9D0" w:themeColor="accent3" w:themeTint="BF"/>
        <w:insideV w:val="single" w:sz="8" w:space="0" w:color="A3D9D0" w:themeColor="accent3" w:themeTint="BF"/>
      </w:tblBorders>
    </w:tblPr>
    <w:tcPr>
      <w:shd w:val="clear" w:color="auto" w:fill="E0F2E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3D9D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6E0" w:themeFill="accent3" w:themeFillTint="7F"/>
      </w:tcPr>
    </w:tblStylePr>
    <w:tblStylePr w:type="band1Horz">
      <w:tblPr/>
      <w:tcPr>
        <w:shd w:val="clear" w:color="auto" w:fill="C2E6E0" w:themeFill="accent3" w:themeFillTint="7F"/>
      </w:tcPr>
    </w:tblStylePr>
  </w:style>
  <w:style w:type="table" w:styleId="Normaaliruudukko1-korostus4">
    <w:name w:val="Medium Grid 1 Accent 4"/>
    <w:basedOn w:val="Normaalitaulukko"/>
    <w:uiPriority w:val="67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6D6868" w:themeColor="accent4" w:themeTint="BF"/>
        <w:left w:val="single" w:sz="8" w:space="0" w:color="6D6868" w:themeColor="accent4" w:themeTint="BF"/>
        <w:bottom w:val="single" w:sz="8" w:space="0" w:color="6D6868" w:themeColor="accent4" w:themeTint="BF"/>
        <w:right w:val="single" w:sz="8" w:space="0" w:color="6D6868" w:themeColor="accent4" w:themeTint="BF"/>
        <w:insideH w:val="single" w:sz="8" w:space="0" w:color="6D6868" w:themeColor="accent4" w:themeTint="BF"/>
        <w:insideV w:val="single" w:sz="8" w:space="0" w:color="6D6868" w:themeColor="accent4" w:themeTint="BF"/>
      </w:tblBorders>
    </w:tblPr>
    <w:tcPr>
      <w:shd w:val="clear" w:color="auto" w:fill="CFCCCC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D6868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F9999" w:themeFill="accent4" w:themeFillTint="7F"/>
      </w:tcPr>
    </w:tblStylePr>
    <w:tblStylePr w:type="band1Horz">
      <w:tblPr/>
      <w:tcPr>
        <w:shd w:val="clear" w:color="auto" w:fill="9F9999" w:themeFill="accent4" w:themeFillTint="7F"/>
      </w:tcPr>
    </w:tblStylePr>
  </w:style>
  <w:style w:type="table" w:styleId="Normaaliruudukko1-korostus5">
    <w:name w:val="Medium Grid 1 Accent 5"/>
    <w:basedOn w:val="Normaalitaulukko"/>
    <w:uiPriority w:val="67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 w:themeTint="BF"/>
        <w:left w:val="single" w:sz="8" w:space="0" w:color="FFFFFF" w:themeColor="accent5" w:themeTint="BF"/>
        <w:bottom w:val="single" w:sz="8" w:space="0" w:color="FFFFFF" w:themeColor="accent5" w:themeTint="BF"/>
        <w:right w:val="single" w:sz="8" w:space="0" w:color="FFFFFF" w:themeColor="accent5" w:themeTint="BF"/>
        <w:insideH w:val="single" w:sz="8" w:space="0" w:color="FFFFFF" w:themeColor="accent5" w:themeTint="BF"/>
        <w:insideV w:val="single" w:sz="8" w:space="0" w:color="FFFFFF" w:themeColor="accent5" w:themeTint="BF"/>
      </w:tblBorders>
    </w:tblPr>
    <w:tcPr>
      <w:shd w:val="clear" w:color="auto" w:fill="FFFFF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FFF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7F"/>
      </w:tcPr>
    </w:tblStylePr>
    <w:tblStylePr w:type="band1Horz">
      <w:tblPr/>
      <w:tcPr>
        <w:shd w:val="clear" w:color="auto" w:fill="FFFFFF" w:themeFill="accent5" w:themeFillTint="7F"/>
      </w:tcPr>
    </w:tblStylePr>
  </w:style>
  <w:style w:type="table" w:styleId="Normaaliruudukko1-korostus6">
    <w:name w:val="Medium Grid 1 Accent 6"/>
    <w:basedOn w:val="Normaalitaulukko"/>
    <w:uiPriority w:val="67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  <w:insideV w:val="single" w:sz="8" w:space="0" w:color="FFFFFF" w:themeColor="accent6" w:themeTint="BF"/>
      </w:tblBorders>
    </w:tblPr>
    <w:tcPr>
      <w:shd w:val="clear" w:color="auto" w:fill="FFFF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FF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7F"/>
      </w:tcPr>
    </w:tblStylePr>
    <w:tblStylePr w:type="band1Horz">
      <w:tblPr/>
      <w:tcPr>
        <w:shd w:val="clear" w:color="auto" w:fill="FFFFFF" w:themeFill="accent6" w:themeFillTint="7F"/>
      </w:tcPr>
    </w:tblStylePr>
  </w:style>
  <w:style w:type="table" w:styleId="Normaaliruudukko2">
    <w:name w:val="Medium Grid 2"/>
    <w:basedOn w:val="Normaalitaulukko"/>
    <w:uiPriority w:val="68"/>
    <w:semiHidden/>
    <w:unhideWhenUsed/>
    <w:rsid w:val="005C149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Normaaliruudukko2-korostus1">
    <w:name w:val="Medium Grid 2 Accent 1"/>
    <w:basedOn w:val="Normaalitaulukko"/>
    <w:uiPriority w:val="68"/>
    <w:semiHidden/>
    <w:unhideWhenUsed/>
    <w:rsid w:val="005C149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1919" w:themeColor="accent1"/>
        <w:left w:val="single" w:sz="8" w:space="0" w:color="4B1919" w:themeColor="accent1"/>
        <w:bottom w:val="single" w:sz="8" w:space="0" w:color="4B1919" w:themeColor="accent1"/>
        <w:right w:val="single" w:sz="8" w:space="0" w:color="4B1919" w:themeColor="accent1"/>
        <w:insideH w:val="single" w:sz="8" w:space="0" w:color="4B1919" w:themeColor="accent1"/>
        <w:insideV w:val="single" w:sz="8" w:space="0" w:color="4B1919" w:themeColor="accent1"/>
      </w:tblBorders>
    </w:tblPr>
    <w:tcPr>
      <w:shd w:val="clear" w:color="auto" w:fill="E5B3B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5E0E0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C1C1" w:themeFill="accent1" w:themeFillTint="33"/>
      </w:tcPr>
    </w:tblStylePr>
    <w:tblStylePr w:type="band1Vert">
      <w:tblPr/>
      <w:tcPr>
        <w:shd w:val="clear" w:color="auto" w:fill="CC6565" w:themeFill="accent1" w:themeFillTint="7F"/>
      </w:tcPr>
    </w:tblStylePr>
    <w:tblStylePr w:type="band1Horz">
      <w:tblPr/>
      <w:tcPr>
        <w:tcBorders>
          <w:insideH w:val="single" w:sz="6" w:space="0" w:color="4B1919" w:themeColor="accent1"/>
          <w:insideV w:val="single" w:sz="6" w:space="0" w:color="4B1919" w:themeColor="accent1"/>
        </w:tcBorders>
        <w:shd w:val="clear" w:color="auto" w:fill="CC6565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Normaaliruudukko2-korostus2">
    <w:name w:val="Medium Grid 2 Accent 2"/>
    <w:basedOn w:val="Normaalitaulukko"/>
    <w:uiPriority w:val="68"/>
    <w:semiHidden/>
    <w:unhideWhenUsed/>
    <w:rsid w:val="005C149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D966" w:themeColor="accent2"/>
        <w:left w:val="single" w:sz="8" w:space="0" w:color="FFD966" w:themeColor="accent2"/>
        <w:bottom w:val="single" w:sz="8" w:space="0" w:color="FFD966" w:themeColor="accent2"/>
        <w:right w:val="single" w:sz="8" w:space="0" w:color="FFD966" w:themeColor="accent2"/>
        <w:insideH w:val="single" w:sz="8" w:space="0" w:color="FFD966" w:themeColor="accent2"/>
        <w:insideV w:val="single" w:sz="8" w:space="0" w:color="FFD966" w:themeColor="accent2"/>
      </w:tblBorders>
    </w:tblPr>
    <w:tcPr>
      <w:shd w:val="clear" w:color="auto" w:fill="FFF5D9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F0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7E0" w:themeFill="accent2" w:themeFillTint="33"/>
      </w:tcPr>
    </w:tblStylePr>
    <w:tblStylePr w:type="band1Vert">
      <w:tblPr/>
      <w:tcPr>
        <w:shd w:val="clear" w:color="auto" w:fill="FFEBB2" w:themeFill="accent2" w:themeFillTint="7F"/>
      </w:tcPr>
    </w:tblStylePr>
    <w:tblStylePr w:type="band1Horz">
      <w:tblPr/>
      <w:tcPr>
        <w:tcBorders>
          <w:insideH w:val="single" w:sz="6" w:space="0" w:color="FFD966" w:themeColor="accent2"/>
          <w:insideV w:val="single" w:sz="6" w:space="0" w:color="FFD966" w:themeColor="accent2"/>
        </w:tcBorders>
        <w:shd w:val="clear" w:color="auto" w:fill="FFEBB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Normaaliruudukko2-korostus3">
    <w:name w:val="Medium Grid 2 Accent 3"/>
    <w:basedOn w:val="Normaalitaulukko"/>
    <w:uiPriority w:val="68"/>
    <w:semiHidden/>
    <w:unhideWhenUsed/>
    <w:rsid w:val="005C149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5CDC1" w:themeColor="accent3"/>
        <w:left w:val="single" w:sz="8" w:space="0" w:color="85CDC1" w:themeColor="accent3"/>
        <w:bottom w:val="single" w:sz="8" w:space="0" w:color="85CDC1" w:themeColor="accent3"/>
        <w:right w:val="single" w:sz="8" w:space="0" w:color="85CDC1" w:themeColor="accent3"/>
        <w:insideH w:val="single" w:sz="8" w:space="0" w:color="85CDC1" w:themeColor="accent3"/>
        <w:insideV w:val="single" w:sz="8" w:space="0" w:color="85CDC1" w:themeColor="accent3"/>
      </w:tblBorders>
    </w:tblPr>
    <w:tcPr>
      <w:shd w:val="clear" w:color="auto" w:fill="E0F2E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2FA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F2" w:themeFill="accent3" w:themeFillTint="33"/>
      </w:tcPr>
    </w:tblStylePr>
    <w:tblStylePr w:type="band1Vert">
      <w:tblPr/>
      <w:tcPr>
        <w:shd w:val="clear" w:color="auto" w:fill="C2E6E0" w:themeFill="accent3" w:themeFillTint="7F"/>
      </w:tcPr>
    </w:tblStylePr>
    <w:tblStylePr w:type="band1Horz">
      <w:tblPr/>
      <w:tcPr>
        <w:tcBorders>
          <w:insideH w:val="single" w:sz="6" w:space="0" w:color="85CDC1" w:themeColor="accent3"/>
          <w:insideV w:val="single" w:sz="6" w:space="0" w:color="85CDC1" w:themeColor="accent3"/>
        </w:tcBorders>
        <w:shd w:val="clear" w:color="auto" w:fill="C2E6E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Normaaliruudukko2-korostus4">
    <w:name w:val="Medium Grid 2 Accent 4"/>
    <w:basedOn w:val="Normaalitaulukko"/>
    <w:uiPriority w:val="68"/>
    <w:semiHidden/>
    <w:unhideWhenUsed/>
    <w:rsid w:val="005C149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3B3838" w:themeColor="accent4"/>
        <w:left w:val="single" w:sz="8" w:space="0" w:color="3B3838" w:themeColor="accent4"/>
        <w:bottom w:val="single" w:sz="8" w:space="0" w:color="3B3838" w:themeColor="accent4"/>
        <w:right w:val="single" w:sz="8" w:space="0" w:color="3B3838" w:themeColor="accent4"/>
        <w:insideH w:val="single" w:sz="8" w:space="0" w:color="3B3838" w:themeColor="accent4"/>
        <w:insideV w:val="single" w:sz="8" w:space="0" w:color="3B3838" w:themeColor="accent4"/>
      </w:tblBorders>
    </w:tblPr>
    <w:tcPr>
      <w:shd w:val="clear" w:color="auto" w:fill="CFCCCC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CEB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6D6" w:themeFill="accent4" w:themeFillTint="33"/>
      </w:tcPr>
    </w:tblStylePr>
    <w:tblStylePr w:type="band1Vert">
      <w:tblPr/>
      <w:tcPr>
        <w:shd w:val="clear" w:color="auto" w:fill="9F9999" w:themeFill="accent4" w:themeFillTint="7F"/>
      </w:tcPr>
    </w:tblStylePr>
    <w:tblStylePr w:type="band1Horz">
      <w:tblPr/>
      <w:tcPr>
        <w:tcBorders>
          <w:insideH w:val="single" w:sz="6" w:space="0" w:color="3B3838" w:themeColor="accent4"/>
          <w:insideV w:val="single" w:sz="6" w:space="0" w:color="3B3838" w:themeColor="accent4"/>
        </w:tcBorders>
        <w:shd w:val="clear" w:color="auto" w:fill="9F9999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Normaaliruudukko2-korostus5">
    <w:name w:val="Medium Grid 2 Accent 5"/>
    <w:basedOn w:val="Normaalitaulukko"/>
    <w:uiPriority w:val="68"/>
    <w:semiHidden/>
    <w:unhideWhenUsed/>
    <w:rsid w:val="005C149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  <w:insideH w:val="single" w:sz="8" w:space="0" w:color="FFFFFF" w:themeColor="accent5"/>
        <w:insideV w:val="single" w:sz="8" w:space="0" w:color="FFFFFF" w:themeColor="accent5"/>
      </w:tblBorders>
    </w:tblPr>
    <w:tcPr>
      <w:shd w:val="clear" w:color="auto" w:fill="FFFFF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F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5" w:themeFillTint="33"/>
      </w:tcPr>
    </w:tblStylePr>
    <w:tblStylePr w:type="band1Vert">
      <w:tblPr/>
      <w:tcPr>
        <w:shd w:val="clear" w:color="auto" w:fill="FFFFFF" w:themeFill="accent5" w:themeFillTint="7F"/>
      </w:tcPr>
    </w:tblStylePr>
    <w:tblStylePr w:type="band1Horz">
      <w:tblPr/>
      <w:tcPr>
        <w:tcBorders>
          <w:insideH w:val="single" w:sz="6" w:space="0" w:color="FFFFFF" w:themeColor="accent5"/>
          <w:insideV w:val="single" w:sz="6" w:space="0" w:color="FFFFFF" w:themeColor="accent5"/>
        </w:tcBorders>
        <w:shd w:val="clear" w:color="auto" w:fill="FFFF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Normaaliruudukko2-korostus6">
    <w:name w:val="Medium Grid 2 Accent 6"/>
    <w:basedOn w:val="Normaalitaulukko"/>
    <w:uiPriority w:val="68"/>
    <w:semiHidden/>
    <w:unhideWhenUsed/>
    <w:rsid w:val="005C149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  <w:insideH w:val="single" w:sz="8" w:space="0" w:color="FFFFFF" w:themeColor="accent6"/>
        <w:insideV w:val="single" w:sz="8" w:space="0" w:color="FFFFFF" w:themeColor="accent6"/>
      </w:tblBorders>
    </w:tblPr>
    <w:tcPr>
      <w:shd w:val="clear" w:color="auto" w:fill="FFFF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F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6" w:themeFillTint="33"/>
      </w:tcPr>
    </w:tblStylePr>
    <w:tblStylePr w:type="band1Vert">
      <w:tblPr/>
      <w:tcPr>
        <w:shd w:val="clear" w:color="auto" w:fill="FFFFFF" w:themeFill="accent6" w:themeFillTint="7F"/>
      </w:tcPr>
    </w:tblStylePr>
    <w:tblStylePr w:type="band1Horz">
      <w:tblPr/>
      <w:tcPr>
        <w:tcBorders>
          <w:insideH w:val="single" w:sz="6" w:space="0" w:color="FFFFFF" w:themeColor="accent6"/>
          <w:insideV w:val="single" w:sz="6" w:space="0" w:color="FFFFFF" w:themeColor="accent6"/>
        </w:tcBorders>
        <w:shd w:val="clear" w:color="auto" w:fill="FFFF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Normaaliruudukko3">
    <w:name w:val="Medium Grid 3"/>
    <w:basedOn w:val="Normaalitaulukko"/>
    <w:uiPriority w:val="69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Normaaliruudukko3-korostus1">
    <w:name w:val="Medium Grid 3 Accent 1"/>
    <w:basedOn w:val="Normaalitaulukko"/>
    <w:uiPriority w:val="69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B3B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1919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1919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1919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1919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6565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6565" w:themeFill="accent1" w:themeFillTint="7F"/>
      </w:tcPr>
    </w:tblStylePr>
  </w:style>
  <w:style w:type="table" w:styleId="Normaaliruudukko3-korostus2">
    <w:name w:val="Medium Grid 3 Accent 2"/>
    <w:basedOn w:val="Normaalitaulukko"/>
    <w:uiPriority w:val="69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5D9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96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96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96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96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BB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BB2" w:themeFill="accent2" w:themeFillTint="7F"/>
      </w:tcPr>
    </w:tblStylePr>
  </w:style>
  <w:style w:type="table" w:styleId="Normaaliruudukko3-korostus3">
    <w:name w:val="Medium Grid 3 Accent 3"/>
    <w:basedOn w:val="Normaalitaulukko"/>
    <w:uiPriority w:val="69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0F2E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CDC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CDC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CDC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CDC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2E6E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2E6E0" w:themeFill="accent3" w:themeFillTint="7F"/>
      </w:tcPr>
    </w:tblStylePr>
  </w:style>
  <w:style w:type="table" w:styleId="Normaaliruudukko3-korostus4">
    <w:name w:val="Medium Grid 3 Accent 4"/>
    <w:basedOn w:val="Normaalitaulukko"/>
    <w:uiPriority w:val="69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CCCC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B383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B383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B383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B383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F9999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F9999" w:themeFill="accent4" w:themeFillTint="7F"/>
      </w:tcPr>
    </w:tblStylePr>
  </w:style>
  <w:style w:type="table" w:styleId="Normaaliruudukko3-korostus5">
    <w:name w:val="Medium Grid 3 Accent 5"/>
    <w:basedOn w:val="Normaalitaulukko"/>
    <w:uiPriority w:val="69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FF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FFF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FFF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F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FFF" w:themeFill="accent5" w:themeFillTint="7F"/>
      </w:tcPr>
    </w:tblStylePr>
  </w:style>
  <w:style w:type="table" w:styleId="Normaaliruudukko3-korostus6">
    <w:name w:val="Medium Grid 3 Accent 6"/>
    <w:basedOn w:val="Normaalitaulukko"/>
    <w:uiPriority w:val="69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F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FFF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FFF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F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FFF" w:themeFill="accent6" w:themeFillTint="7F"/>
      </w:tcPr>
    </w:tblStylePr>
  </w:style>
  <w:style w:type="table" w:styleId="Normaaliluettelo1">
    <w:name w:val="Medium List 1"/>
    <w:basedOn w:val="Normaalitaulukko"/>
    <w:uiPriority w:val="65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Normaaliluettelo1-korostus1">
    <w:name w:val="Medium List 1 Accent 1"/>
    <w:basedOn w:val="Normaalitaulukko"/>
    <w:uiPriority w:val="65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1919" w:themeColor="accent1"/>
        <w:bottom w:val="single" w:sz="8" w:space="0" w:color="4B1919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1919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B1919" w:themeColor="accent1"/>
          <w:bottom w:val="single" w:sz="8" w:space="0" w:color="4B191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1919" w:themeColor="accent1"/>
          <w:bottom w:val="single" w:sz="8" w:space="0" w:color="4B1919" w:themeColor="accent1"/>
        </w:tcBorders>
      </w:tcPr>
    </w:tblStylePr>
    <w:tblStylePr w:type="band1Vert">
      <w:tblPr/>
      <w:tcPr>
        <w:shd w:val="clear" w:color="auto" w:fill="E5B3B3" w:themeFill="accent1" w:themeFillTint="3F"/>
      </w:tcPr>
    </w:tblStylePr>
    <w:tblStylePr w:type="band1Horz">
      <w:tblPr/>
      <w:tcPr>
        <w:shd w:val="clear" w:color="auto" w:fill="E5B3B3" w:themeFill="accent1" w:themeFillTint="3F"/>
      </w:tcPr>
    </w:tblStylePr>
  </w:style>
  <w:style w:type="table" w:styleId="Normaaliluettelo1-korostus2">
    <w:name w:val="Medium List 1 Accent 2"/>
    <w:basedOn w:val="Normaalitaulukko"/>
    <w:uiPriority w:val="65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966" w:themeColor="accent2"/>
        <w:bottom w:val="single" w:sz="8" w:space="0" w:color="FFD96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966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FD966" w:themeColor="accent2"/>
          <w:bottom w:val="single" w:sz="8" w:space="0" w:color="FFD96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966" w:themeColor="accent2"/>
          <w:bottom w:val="single" w:sz="8" w:space="0" w:color="FFD966" w:themeColor="accent2"/>
        </w:tcBorders>
      </w:tcPr>
    </w:tblStylePr>
    <w:tblStylePr w:type="band1Vert">
      <w:tblPr/>
      <w:tcPr>
        <w:shd w:val="clear" w:color="auto" w:fill="FFF5D9" w:themeFill="accent2" w:themeFillTint="3F"/>
      </w:tcPr>
    </w:tblStylePr>
    <w:tblStylePr w:type="band1Horz">
      <w:tblPr/>
      <w:tcPr>
        <w:shd w:val="clear" w:color="auto" w:fill="FFF5D9" w:themeFill="accent2" w:themeFillTint="3F"/>
      </w:tcPr>
    </w:tblStylePr>
  </w:style>
  <w:style w:type="table" w:styleId="Normaaliluettelo1-korostus3">
    <w:name w:val="Medium List 1 Accent 3"/>
    <w:basedOn w:val="Normaalitaulukko"/>
    <w:uiPriority w:val="65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5CDC1" w:themeColor="accent3"/>
        <w:bottom w:val="single" w:sz="8" w:space="0" w:color="85CDC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CDC1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5CDC1" w:themeColor="accent3"/>
          <w:bottom w:val="single" w:sz="8" w:space="0" w:color="85CDC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CDC1" w:themeColor="accent3"/>
          <w:bottom w:val="single" w:sz="8" w:space="0" w:color="85CDC1" w:themeColor="accent3"/>
        </w:tcBorders>
      </w:tcPr>
    </w:tblStylePr>
    <w:tblStylePr w:type="band1Vert">
      <w:tblPr/>
      <w:tcPr>
        <w:shd w:val="clear" w:color="auto" w:fill="E0F2EF" w:themeFill="accent3" w:themeFillTint="3F"/>
      </w:tcPr>
    </w:tblStylePr>
    <w:tblStylePr w:type="band1Horz">
      <w:tblPr/>
      <w:tcPr>
        <w:shd w:val="clear" w:color="auto" w:fill="E0F2EF" w:themeFill="accent3" w:themeFillTint="3F"/>
      </w:tcPr>
    </w:tblStylePr>
  </w:style>
  <w:style w:type="table" w:styleId="Normaaliluettelo1-korostus4">
    <w:name w:val="Medium List 1 Accent 4"/>
    <w:basedOn w:val="Normaalitaulukko"/>
    <w:uiPriority w:val="65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B3838" w:themeColor="accent4"/>
        <w:bottom w:val="single" w:sz="8" w:space="0" w:color="3B383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B3838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3B3838" w:themeColor="accent4"/>
          <w:bottom w:val="single" w:sz="8" w:space="0" w:color="3B383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B3838" w:themeColor="accent4"/>
          <w:bottom w:val="single" w:sz="8" w:space="0" w:color="3B3838" w:themeColor="accent4"/>
        </w:tcBorders>
      </w:tcPr>
    </w:tblStylePr>
    <w:tblStylePr w:type="band1Vert">
      <w:tblPr/>
      <w:tcPr>
        <w:shd w:val="clear" w:color="auto" w:fill="CFCCCC" w:themeFill="accent4" w:themeFillTint="3F"/>
      </w:tcPr>
    </w:tblStylePr>
    <w:tblStylePr w:type="band1Horz">
      <w:tblPr/>
      <w:tcPr>
        <w:shd w:val="clear" w:color="auto" w:fill="CFCCCC" w:themeFill="accent4" w:themeFillTint="3F"/>
      </w:tcPr>
    </w:tblStylePr>
  </w:style>
  <w:style w:type="table" w:styleId="Normaaliluettelo1-korostus5">
    <w:name w:val="Medium List 1 Accent 5"/>
    <w:basedOn w:val="Normaalitaulukko"/>
    <w:uiPriority w:val="65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FFFF" w:themeColor="accent5"/>
        <w:bottom w:val="single" w:sz="8" w:space="0" w:color="FFFFF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FFF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FFFFF" w:themeColor="accent5"/>
          <w:bottom w:val="single" w:sz="8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FFFF" w:themeColor="accent5"/>
          <w:bottom w:val="single" w:sz="8" w:space="0" w:color="FFFFFF" w:themeColor="accent5"/>
        </w:tcBorders>
      </w:tcPr>
    </w:tblStylePr>
    <w:tblStylePr w:type="band1Vert">
      <w:tblPr/>
      <w:tcPr>
        <w:shd w:val="clear" w:color="auto" w:fill="FFFFFF" w:themeFill="accent5" w:themeFillTint="3F"/>
      </w:tcPr>
    </w:tblStylePr>
    <w:tblStylePr w:type="band1Horz">
      <w:tblPr/>
      <w:tcPr>
        <w:shd w:val="clear" w:color="auto" w:fill="FFFFFF" w:themeFill="accent5" w:themeFillTint="3F"/>
      </w:tcPr>
    </w:tblStylePr>
  </w:style>
  <w:style w:type="table" w:styleId="Normaaliluettelo1-korostus6">
    <w:name w:val="Medium List 1 Accent 6"/>
    <w:basedOn w:val="Normaalitaulukko"/>
    <w:uiPriority w:val="65"/>
    <w:semiHidden/>
    <w:unhideWhenUsed/>
    <w:rsid w:val="005C149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FFFF" w:themeColor="accent6"/>
        <w:bottom w:val="single" w:sz="8" w:space="0" w:color="FFFFF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FFFF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FFFFF" w:themeColor="accent6"/>
          <w:bottom w:val="single" w:sz="8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FFFF" w:themeColor="accent6"/>
          <w:bottom w:val="single" w:sz="8" w:space="0" w:color="FFFFFF" w:themeColor="accent6"/>
        </w:tcBorders>
      </w:tc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shd w:val="clear" w:color="auto" w:fill="FFFFFF" w:themeFill="accent6" w:themeFillTint="3F"/>
      </w:tcPr>
    </w:tblStylePr>
  </w:style>
  <w:style w:type="table" w:styleId="Normaaliluettelo2">
    <w:name w:val="Medium List 2"/>
    <w:basedOn w:val="Normaalitaulukko"/>
    <w:uiPriority w:val="66"/>
    <w:semiHidden/>
    <w:unhideWhenUsed/>
    <w:rsid w:val="005C149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Normaaliluettelo2-korostus1">
    <w:name w:val="Medium List 2 Accent 1"/>
    <w:basedOn w:val="Normaalitaulukko"/>
    <w:uiPriority w:val="66"/>
    <w:semiHidden/>
    <w:unhideWhenUsed/>
    <w:rsid w:val="005C149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1919" w:themeColor="accent1"/>
        <w:left w:val="single" w:sz="8" w:space="0" w:color="4B1919" w:themeColor="accent1"/>
        <w:bottom w:val="single" w:sz="8" w:space="0" w:color="4B1919" w:themeColor="accent1"/>
        <w:right w:val="single" w:sz="8" w:space="0" w:color="4B1919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1919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1919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1919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B3B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B3B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Normaaliluettelo2-korostus2">
    <w:name w:val="Medium List 2 Accent 2"/>
    <w:basedOn w:val="Normaalitaulukko"/>
    <w:uiPriority w:val="66"/>
    <w:semiHidden/>
    <w:unhideWhenUsed/>
    <w:rsid w:val="005C149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D966" w:themeColor="accent2"/>
        <w:left w:val="single" w:sz="8" w:space="0" w:color="FFD966" w:themeColor="accent2"/>
        <w:bottom w:val="single" w:sz="8" w:space="0" w:color="FFD966" w:themeColor="accent2"/>
        <w:right w:val="single" w:sz="8" w:space="0" w:color="FFD96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96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96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96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5D9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5D9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Normaaliluettelo2-korostus3">
    <w:name w:val="Medium List 2 Accent 3"/>
    <w:basedOn w:val="Normaalitaulukko"/>
    <w:uiPriority w:val="66"/>
    <w:semiHidden/>
    <w:unhideWhenUsed/>
    <w:rsid w:val="005C149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5CDC1" w:themeColor="accent3"/>
        <w:left w:val="single" w:sz="8" w:space="0" w:color="85CDC1" w:themeColor="accent3"/>
        <w:bottom w:val="single" w:sz="8" w:space="0" w:color="85CDC1" w:themeColor="accent3"/>
        <w:right w:val="single" w:sz="8" w:space="0" w:color="85CDC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CDC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CDC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CDC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F2E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0F2E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Normaaliluettelo2-korostus4">
    <w:name w:val="Medium List 2 Accent 4"/>
    <w:basedOn w:val="Normaalitaulukko"/>
    <w:uiPriority w:val="66"/>
    <w:semiHidden/>
    <w:unhideWhenUsed/>
    <w:rsid w:val="005C149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3B3838" w:themeColor="accent4"/>
        <w:left w:val="single" w:sz="8" w:space="0" w:color="3B3838" w:themeColor="accent4"/>
        <w:bottom w:val="single" w:sz="8" w:space="0" w:color="3B3838" w:themeColor="accent4"/>
        <w:right w:val="single" w:sz="8" w:space="0" w:color="3B383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B383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B383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B383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CCC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CCCC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Normaaliluettelo2-korostus5">
    <w:name w:val="Medium List 2 Accent 5"/>
    <w:basedOn w:val="Normaalitaulukko"/>
    <w:uiPriority w:val="66"/>
    <w:semiHidden/>
    <w:unhideWhenUsed/>
    <w:rsid w:val="005C149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FFF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FFF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FFF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F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Normaaliluettelo2-korostus6">
    <w:name w:val="Medium List 2 Accent 6"/>
    <w:basedOn w:val="Normaalitaulukko"/>
    <w:uiPriority w:val="66"/>
    <w:semiHidden/>
    <w:unhideWhenUsed/>
    <w:rsid w:val="005C149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FF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FFF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FFF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F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Normaalivarjostus1">
    <w:name w:val="Medium Shading 1"/>
    <w:basedOn w:val="Normaalitaulukko"/>
    <w:uiPriority w:val="63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Normaalivarjostus1-korostus1">
    <w:name w:val="Medium Shading 1 Accent 1"/>
    <w:basedOn w:val="Normaalitaulukko"/>
    <w:uiPriority w:val="63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983232" w:themeColor="accent1" w:themeTint="BF"/>
        <w:left w:val="single" w:sz="8" w:space="0" w:color="983232" w:themeColor="accent1" w:themeTint="BF"/>
        <w:bottom w:val="single" w:sz="8" w:space="0" w:color="983232" w:themeColor="accent1" w:themeTint="BF"/>
        <w:right w:val="single" w:sz="8" w:space="0" w:color="983232" w:themeColor="accent1" w:themeTint="BF"/>
        <w:insideH w:val="single" w:sz="8" w:space="0" w:color="98323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83232" w:themeColor="accent1" w:themeTint="BF"/>
          <w:left w:val="single" w:sz="8" w:space="0" w:color="983232" w:themeColor="accent1" w:themeTint="BF"/>
          <w:bottom w:val="single" w:sz="8" w:space="0" w:color="983232" w:themeColor="accent1" w:themeTint="BF"/>
          <w:right w:val="single" w:sz="8" w:space="0" w:color="983232" w:themeColor="accent1" w:themeTint="BF"/>
          <w:insideH w:val="nil"/>
          <w:insideV w:val="nil"/>
        </w:tcBorders>
        <w:shd w:val="clear" w:color="auto" w:fill="4B191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83232" w:themeColor="accent1" w:themeTint="BF"/>
          <w:left w:val="single" w:sz="8" w:space="0" w:color="983232" w:themeColor="accent1" w:themeTint="BF"/>
          <w:bottom w:val="single" w:sz="8" w:space="0" w:color="983232" w:themeColor="accent1" w:themeTint="BF"/>
          <w:right w:val="single" w:sz="8" w:space="0" w:color="98323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B3B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B3B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Normaalivarjostus1-korostus2">
    <w:name w:val="Medium Shading 1 Accent 2"/>
    <w:basedOn w:val="Normaalitaulukko"/>
    <w:uiPriority w:val="63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FFE28C" w:themeColor="accent2" w:themeTint="BF"/>
        <w:left w:val="single" w:sz="8" w:space="0" w:color="FFE28C" w:themeColor="accent2" w:themeTint="BF"/>
        <w:bottom w:val="single" w:sz="8" w:space="0" w:color="FFE28C" w:themeColor="accent2" w:themeTint="BF"/>
        <w:right w:val="single" w:sz="8" w:space="0" w:color="FFE28C" w:themeColor="accent2" w:themeTint="BF"/>
        <w:insideH w:val="single" w:sz="8" w:space="0" w:color="FFE28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28C" w:themeColor="accent2" w:themeTint="BF"/>
          <w:left w:val="single" w:sz="8" w:space="0" w:color="FFE28C" w:themeColor="accent2" w:themeTint="BF"/>
          <w:bottom w:val="single" w:sz="8" w:space="0" w:color="FFE28C" w:themeColor="accent2" w:themeTint="BF"/>
          <w:right w:val="single" w:sz="8" w:space="0" w:color="FFE28C" w:themeColor="accent2" w:themeTint="BF"/>
          <w:insideH w:val="nil"/>
          <w:insideV w:val="nil"/>
        </w:tcBorders>
        <w:shd w:val="clear" w:color="auto" w:fill="FFD96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28C" w:themeColor="accent2" w:themeTint="BF"/>
          <w:left w:val="single" w:sz="8" w:space="0" w:color="FFE28C" w:themeColor="accent2" w:themeTint="BF"/>
          <w:bottom w:val="single" w:sz="8" w:space="0" w:color="FFE28C" w:themeColor="accent2" w:themeTint="BF"/>
          <w:right w:val="single" w:sz="8" w:space="0" w:color="FFE28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5D9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5D9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Normaalivarjostus1-korostus3">
    <w:name w:val="Medium Shading 1 Accent 3"/>
    <w:basedOn w:val="Normaalitaulukko"/>
    <w:uiPriority w:val="63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A3D9D0" w:themeColor="accent3" w:themeTint="BF"/>
        <w:left w:val="single" w:sz="8" w:space="0" w:color="A3D9D0" w:themeColor="accent3" w:themeTint="BF"/>
        <w:bottom w:val="single" w:sz="8" w:space="0" w:color="A3D9D0" w:themeColor="accent3" w:themeTint="BF"/>
        <w:right w:val="single" w:sz="8" w:space="0" w:color="A3D9D0" w:themeColor="accent3" w:themeTint="BF"/>
        <w:insideH w:val="single" w:sz="8" w:space="0" w:color="A3D9D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3D9D0" w:themeColor="accent3" w:themeTint="BF"/>
          <w:left w:val="single" w:sz="8" w:space="0" w:color="A3D9D0" w:themeColor="accent3" w:themeTint="BF"/>
          <w:bottom w:val="single" w:sz="8" w:space="0" w:color="A3D9D0" w:themeColor="accent3" w:themeTint="BF"/>
          <w:right w:val="single" w:sz="8" w:space="0" w:color="A3D9D0" w:themeColor="accent3" w:themeTint="BF"/>
          <w:insideH w:val="nil"/>
          <w:insideV w:val="nil"/>
        </w:tcBorders>
        <w:shd w:val="clear" w:color="auto" w:fill="85CDC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3D9D0" w:themeColor="accent3" w:themeTint="BF"/>
          <w:left w:val="single" w:sz="8" w:space="0" w:color="A3D9D0" w:themeColor="accent3" w:themeTint="BF"/>
          <w:bottom w:val="single" w:sz="8" w:space="0" w:color="A3D9D0" w:themeColor="accent3" w:themeTint="BF"/>
          <w:right w:val="single" w:sz="8" w:space="0" w:color="A3D9D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2E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0F2E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Normaalivarjostus1-korostus4">
    <w:name w:val="Medium Shading 1 Accent 4"/>
    <w:basedOn w:val="Normaalitaulukko"/>
    <w:uiPriority w:val="63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6D6868" w:themeColor="accent4" w:themeTint="BF"/>
        <w:left w:val="single" w:sz="8" w:space="0" w:color="6D6868" w:themeColor="accent4" w:themeTint="BF"/>
        <w:bottom w:val="single" w:sz="8" w:space="0" w:color="6D6868" w:themeColor="accent4" w:themeTint="BF"/>
        <w:right w:val="single" w:sz="8" w:space="0" w:color="6D6868" w:themeColor="accent4" w:themeTint="BF"/>
        <w:insideH w:val="single" w:sz="8" w:space="0" w:color="6D6868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D6868" w:themeColor="accent4" w:themeTint="BF"/>
          <w:left w:val="single" w:sz="8" w:space="0" w:color="6D6868" w:themeColor="accent4" w:themeTint="BF"/>
          <w:bottom w:val="single" w:sz="8" w:space="0" w:color="6D6868" w:themeColor="accent4" w:themeTint="BF"/>
          <w:right w:val="single" w:sz="8" w:space="0" w:color="6D6868" w:themeColor="accent4" w:themeTint="BF"/>
          <w:insideH w:val="nil"/>
          <w:insideV w:val="nil"/>
        </w:tcBorders>
        <w:shd w:val="clear" w:color="auto" w:fill="3B383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D6868" w:themeColor="accent4" w:themeTint="BF"/>
          <w:left w:val="single" w:sz="8" w:space="0" w:color="6D6868" w:themeColor="accent4" w:themeTint="BF"/>
          <w:bottom w:val="single" w:sz="8" w:space="0" w:color="6D6868" w:themeColor="accent4" w:themeTint="BF"/>
          <w:right w:val="single" w:sz="8" w:space="0" w:color="6D6868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CCC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CCCC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Normaalivarjostus1-korostus5">
    <w:name w:val="Medium Shading 1 Accent 5"/>
    <w:basedOn w:val="Normaalitaulukko"/>
    <w:uiPriority w:val="63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 w:themeTint="BF"/>
        <w:left w:val="single" w:sz="8" w:space="0" w:color="FFFFFF" w:themeColor="accent5" w:themeTint="BF"/>
        <w:bottom w:val="single" w:sz="8" w:space="0" w:color="FFFFFF" w:themeColor="accent5" w:themeTint="BF"/>
        <w:right w:val="single" w:sz="8" w:space="0" w:color="FFFFFF" w:themeColor="accent5" w:themeTint="BF"/>
        <w:insideH w:val="single" w:sz="8" w:space="0" w:color="FFFFF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5" w:themeTint="BF"/>
          <w:left w:val="single" w:sz="8" w:space="0" w:color="FFFFFF" w:themeColor="accent5" w:themeTint="BF"/>
          <w:bottom w:val="single" w:sz="8" w:space="0" w:color="FFFFFF" w:themeColor="accent5" w:themeTint="BF"/>
          <w:right w:val="single" w:sz="8" w:space="0" w:color="FFFFFF" w:themeColor="accent5" w:themeTint="BF"/>
          <w:insideH w:val="nil"/>
          <w:insideV w:val="nil"/>
        </w:tcBorders>
        <w:shd w:val="clear" w:color="auto" w:fill="FFFFF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5" w:themeTint="BF"/>
          <w:left w:val="single" w:sz="8" w:space="0" w:color="FFFFFF" w:themeColor="accent5" w:themeTint="BF"/>
          <w:bottom w:val="single" w:sz="8" w:space="0" w:color="FFFFFF" w:themeColor="accent5" w:themeTint="BF"/>
          <w:right w:val="single" w:sz="8" w:space="0" w:color="FFFFF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Normaalivarjostus1-korostus6">
    <w:name w:val="Medium Shading 1 Accent 6"/>
    <w:basedOn w:val="Normaalitaulukko"/>
    <w:uiPriority w:val="63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Normaalivarjostus2">
    <w:name w:val="Medium Shading 2"/>
    <w:basedOn w:val="Normaalitaulukko"/>
    <w:uiPriority w:val="64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Normaalivarjostus2-korostus1">
    <w:name w:val="Medium Shading 2 Accent 1"/>
    <w:basedOn w:val="Normaalitaulukko"/>
    <w:uiPriority w:val="64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191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91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191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Normaalivarjostus2-korostus2">
    <w:name w:val="Medium Shading 2 Accent 2"/>
    <w:basedOn w:val="Normaalitaulukko"/>
    <w:uiPriority w:val="64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96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96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96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Normaalivarjostus2-korostus3">
    <w:name w:val="Medium Shading 2 Accent 3"/>
    <w:basedOn w:val="Normaalitaulukko"/>
    <w:uiPriority w:val="64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CDC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CDC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CDC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Normaalivarjostus2-korostus4">
    <w:name w:val="Medium Shading 2 Accent 4"/>
    <w:basedOn w:val="Normaalitaulukko"/>
    <w:uiPriority w:val="64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B383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383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B383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Normaalivarjostus2-korostus5">
    <w:name w:val="Medium Shading 2 Accent 5"/>
    <w:basedOn w:val="Normaalitaulukko"/>
    <w:uiPriority w:val="64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Normaalivarjostus2-korostus6">
    <w:name w:val="Medium Shading 2 Accent 6"/>
    <w:basedOn w:val="Normaalitaulukko"/>
    <w:uiPriority w:val="64"/>
    <w:semiHidden/>
    <w:unhideWhenUsed/>
    <w:rsid w:val="005C149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Viestinotsikko">
    <w:name w:val="Message Header"/>
    <w:basedOn w:val="Normaali"/>
    <w:link w:val="ViestinotsikkoChar"/>
    <w:uiPriority w:val="99"/>
    <w:semiHidden/>
    <w:unhideWhenUsed/>
    <w:rsid w:val="005C14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/>
      <w:sz w:val="24"/>
      <w:szCs w:val="24"/>
    </w:rPr>
  </w:style>
  <w:style w:type="character" w:customStyle="1" w:styleId="ViestinotsikkoChar">
    <w:name w:val="Viestin otsikko Char"/>
    <w:basedOn w:val="Kappaleenoletusfontti"/>
    <w:link w:val="Viestinotsikko"/>
    <w:uiPriority w:val="99"/>
    <w:semiHidden/>
    <w:rsid w:val="005C149D"/>
    <w:rPr>
      <w:rFonts w:ascii="Arial" w:eastAsiaTheme="majorEastAsia" w:hAnsi="Arial" w:cs="Arial"/>
      <w:color w:val="auto"/>
      <w:sz w:val="24"/>
      <w:szCs w:val="24"/>
      <w:shd w:val="pct20" w:color="auto" w:fill="auto"/>
    </w:rPr>
  </w:style>
  <w:style w:type="paragraph" w:styleId="Eivli">
    <w:name w:val="No Spacing"/>
    <w:uiPriority w:val="1"/>
    <w:semiHidden/>
    <w:unhideWhenUsed/>
    <w:qFormat/>
    <w:rsid w:val="005C149D"/>
    <w:pPr>
      <w:spacing w:after="0" w:line="240" w:lineRule="auto"/>
    </w:pPr>
    <w:rPr>
      <w:rFonts w:ascii="Arial" w:hAnsi="Arial" w:cs="Arial"/>
      <w:kern w:val="16"/>
      <w14:ligatures w14:val="standardContextual"/>
      <w14:numForm w14:val="oldStyle"/>
      <w14:numSpacing w14:val="proportional"/>
      <w14:cntxtAlts/>
    </w:rPr>
  </w:style>
  <w:style w:type="paragraph" w:styleId="NormaaliWWW">
    <w:name w:val="Normal (Web)"/>
    <w:basedOn w:val="Normaali"/>
    <w:uiPriority w:val="99"/>
    <w:semiHidden/>
    <w:unhideWhenUsed/>
    <w:rsid w:val="005C149D"/>
    <w:rPr>
      <w:rFonts w:ascii="Times New Roman" w:hAnsi="Times New Roman" w:cs="Times New Roman"/>
      <w:sz w:val="24"/>
      <w:szCs w:val="24"/>
    </w:rPr>
  </w:style>
  <w:style w:type="paragraph" w:styleId="Vakiosisennys">
    <w:name w:val="Normal Indent"/>
    <w:basedOn w:val="Normaali"/>
    <w:uiPriority w:val="99"/>
    <w:semiHidden/>
    <w:unhideWhenUsed/>
    <w:rsid w:val="005C149D"/>
    <w:pPr>
      <w:ind w:left="720"/>
    </w:pPr>
  </w:style>
  <w:style w:type="paragraph" w:styleId="Huomautuksenotsikko">
    <w:name w:val="Note Heading"/>
    <w:basedOn w:val="Normaali"/>
    <w:next w:val="Normaali"/>
    <w:link w:val="HuomautuksenotsikkoChar"/>
    <w:uiPriority w:val="99"/>
    <w:semiHidden/>
    <w:unhideWhenUsed/>
    <w:rsid w:val="005C149D"/>
    <w:pPr>
      <w:spacing w:after="0" w:line="240" w:lineRule="auto"/>
    </w:pPr>
  </w:style>
  <w:style w:type="character" w:customStyle="1" w:styleId="HuomautuksenotsikkoChar">
    <w:name w:val="Huomautuksen otsikko Char"/>
    <w:basedOn w:val="Kappaleenoletusfontti"/>
    <w:link w:val="Huomautuksenotsikko"/>
    <w:uiPriority w:val="99"/>
    <w:semiHidden/>
    <w:rsid w:val="005C149D"/>
    <w:rPr>
      <w:rFonts w:ascii="Arial" w:hAnsi="Arial" w:cs="Arial"/>
      <w:color w:val="auto"/>
    </w:rPr>
  </w:style>
  <w:style w:type="character" w:styleId="Sivunumero">
    <w:name w:val="page number"/>
    <w:basedOn w:val="Kappaleenoletusfontti"/>
    <w:uiPriority w:val="99"/>
    <w:semiHidden/>
    <w:unhideWhenUsed/>
    <w:rsid w:val="005C149D"/>
    <w:rPr>
      <w:rFonts w:ascii="Arial" w:hAnsi="Arial" w:cs="Arial"/>
      <w:sz w:val="22"/>
    </w:rPr>
  </w:style>
  <w:style w:type="table" w:styleId="Yksinkertainentaulukko1">
    <w:name w:val="Plain Table 1"/>
    <w:basedOn w:val="Normaalitaulukko"/>
    <w:uiPriority w:val="40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Yksinkertainentaulukko2">
    <w:name w:val="Plain Table 2"/>
    <w:basedOn w:val="Normaalitaulukko"/>
    <w:uiPriority w:val="41"/>
    <w:rsid w:val="005C149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Yksinkertainentaulukko3">
    <w:name w:val="Plain Table 3"/>
    <w:basedOn w:val="Normaalitaulukko"/>
    <w:uiPriority w:val="42"/>
    <w:rsid w:val="005C14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Yksinkertainentaulukko4">
    <w:name w:val="Plain Table 4"/>
    <w:basedOn w:val="Normaalitaulukko"/>
    <w:uiPriority w:val="43"/>
    <w:rsid w:val="005C14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Yksinkertainentaulukko5">
    <w:name w:val="Plain Table 5"/>
    <w:basedOn w:val="Normaalitaulukko"/>
    <w:uiPriority w:val="44"/>
    <w:rsid w:val="005C149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Vaintekstin">
    <w:name w:val="Plain Text"/>
    <w:basedOn w:val="Normaali"/>
    <w:link w:val="VaintekstinChar"/>
    <w:uiPriority w:val="99"/>
    <w:semiHidden/>
    <w:unhideWhenUsed/>
    <w:rsid w:val="005C149D"/>
    <w:pPr>
      <w:spacing w:after="0" w:line="240" w:lineRule="auto"/>
    </w:pPr>
    <w:rPr>
      <w:rFonts w:ascii="Consolas" w:hAnsi="Consolas"/>
      <w:szCs w:val="21"/>
    </w:rPr>
  </w:style>
  <w:style w:type="character" w:customStyle="1" w:styleId="VaintekstinChar">
    <w:name w:val="Vain tekstinä Char"/>
    <w:basedOn w:val="Kappaleenoletusfontti"/>
    <w:link w:val="Vaintekstin"/>
    <w:uiPriority w:val="99"/>
    <w:semiHidden/>
    <w:rsid w:val="005C149D"/>
    <w:rPr>
      <w:rFonts w:ascii="Consolas" w:hAnsi="Consolas" w:cs="Arial"/>
      <w:color w:val="auto"/>
      <w:szCs w:val="21"/>
    </w:rPr>
  </w:style>
  <w:style w:type="paragraph" w:styleId="Lainaus">
    <w:name w:val="Quote"/>
    <w:basedOn w:val="Normaali"/>
    <w:next w:val="Normaali"/>
    <w:link w:val="LainausChar"/>
    <w:uiPriority w:val="29"/>
    <w:semiHidden/>
    <w:qFormat/>
    <w:rsid w:val="005C149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semiHidden/>
    <w:rsid w:val="005C149D"/>
    <w:rPr>
      <w:rFonts w:ascii="Arial" w:hAnsi="Arial" w:cs="Arial"/>
      <w:i/>
      <w:iCs/>
      <w:color w:val="404040" w:themeColor="text1" w:themeTint="BF"/>
    </w:rPr>
  </w:style>
  <w:style w:type="paragraph" w:styleId="Tervehdys">
    <w:name w:val="Salutation"/>
    <w:basedOn w:val="Normaali"/>
    <w:next w:val="Normaali"/>
    <w:link w:val="TervehdysChar"/>
    <w:uiPriority w:val="5"/>
    <w:qFormat/>
    <w:rsid w:val="005C149D"/>
  </w:style>
  <w:style w:type="character" w:customStyle="1" w:styleId="TervehdysChar">
    <w:name w:val="Tervehdys Char"/>
    <w:basedOn w:val="Kappaleenoletusfontti"/>
    <w:link w:val="Tervehdys"/>
    <w:uiPriority w:val="5"/>
    <w:rsid w:val="005C149D"/>
    <w:rPr>
      <w:rFonts w:ascii="Arial" w:hAnsi="Arial" w:cs="Arial"/>
      <w:color w:val="auto"/>
    </w:rPr>
  </w:style>
  <w:style w:type="paragraph" w:styleId="Allekirjoitus">
    <w:name w:val="Signature"/>
    <w:basedOn w:val="Normaali"/>
    <w:next w:val="Normaali"/>
    <w:link w:val="AllekirjoitusChar"/>
    <w:uiPriority w:val="7"/>
    <w:qFormat/>
    <w:rsid w:val="005C149D"/>
    <w:pPr>
      <w:contextualSpacing/>
    </w:pPr>
  </w:style>
  <w:style w:type="character" w:customStyle="1" w:styleId="AllekirjoitusChar">
    <w:name w:val="Allekirjoitus Char"/>
    <w:basedOn w:val="Kappaleenoletusfontti"/>
    <w:link w:val="Allekirjoitus"/>
    <w:uiPriority w:val="7"/>
    <w:rsid w:val="005C149D"/>
    <w:rPr>
      <w:rFonts w:ascii="Arial" w:hAnsi="Arial" w:cs="Arial"/>
      <w:color w:val="auto"/>
    </w:rPr>
  </w:style>
  <w:style w:type="character" w:styleId="Voimakas">
    <w:name w:val="Strong"/>
    <w:basedOn w:val="Kappaleenoletusfontti"/>
    <w:uiPriority w:val="19"/>
    <w:semiHidden/>
    <w:qFormat/>
    <w:rsid w:val="005C149D"/>
    <w:rPr>
      <w:rFonts w:ascii="Arial" w:hAnsi="Arial" w:cs="Arial"/>
      <w:b/>
      <w:bCs/>
      <w:sz w:val="22"/>
    </w:rPr>
  </w:style>
  <w:style w:type="paragraph" w:styleId="Alaotsikko">
    <w:name w:val="Subtitle"/>
    <w:basedOn w:val="Normaali"/>
    <w:next w:val="Normaali"/>
    <w:link w:val="AlaotsikkoChar"/>
    <w:uiPriority w:val="11"/>
    <w:semiHidden/>
    <w:unhideWhenUsed/>
    <w:qFormat/>
    <w:rsid w:val="005C149D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laotsikkoChar">
    <w:name w:val="Alaotsikko Char"/>
    <w:basedOn w:val="Kappaleenoletusfontti"/>
    <w:link w:val="Alaotsikko"/>
    <w:uiPriority w:val="11"/>
    <w:semiHidden/>
    <w:rsid w:val="005C149D"/>
    <w:rPr>
      <w:rFonts w:ascii="Arial" w:hAnsi="Arial" w:cs="Arial"/>
      <w:color w:val="5A5A5A" w:themeColor="text1" w:themeTint="A5"/>
      <w:spacing w:val="15"/>
    </w:rPr>
  </w:style>
  <w:style w:type="character" w:styleId="Hienovarainenkorostus">
    <w:name w:val="Subtle Emphasis"/>
    <w:basedOn w:val="Kappaleenoletusfontti"/>
    <w:uiPriority w:val="19"/>
    <w:semiHidden/>
    <w:qFormat/>
    <w:rsid w:val="005C149D"/>
    <w:rPr>
      <w:rFonts w:ascii="Arial" w:hAnsi="Arial" w:cs="Arial"/>
      <w:i/>
      <w:iCs/>
      <w:color w:val="404040" w:themeColor="text1" w:themeTint="BF"/>
      <w:sz w:val="22"/>
    </w:rPr>
  </w:style>
  <w:style w:type="character" w:styleId="Hienovarainenviittaus">
    <w:name w:val="Subtle Reference"/>
    <w:basedOn w:val="Kappaleenoletusfontti"/>
    <w:uiPriority w:val="31"/>
    <w:semiHidden/>
    <w:qFormat/>
    <w:rsid w:val="005C149D"/>
    <w:rPr>
      <w:rFonts w:ascii="Arial" w:hAnsi="Arial" w:cs="Arial"/>
      <w:smallCaps/>
      <w:color w:val="5A5A5A" w:themeColor="text1" w:themeTint="A5"/>
      <w:sz w:val="22"/>
    </w:rPr>
  </w:style>
  <w:style w:type="table" w:styleId="Taulukko3-ulottvaikutelma1">
    <w:name w:val="Table 3D effects 1"/>
    <w:basedOn w:val="Normaalitaulukko"/>
    <w:uiPriority w:val="99"/>
    <w:semiHidden/>
    <w:unhideWhenUsed/>
    <w:rsid w:val="005C149D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ulukko3-ulottvaikutelma2">
    <w:name w:val="Table 3D effects 2"/>
    <w:basedOn w:val="Normaalitaulukko"/>
    <w:uiPriority w:val="99"/>
    <w:semiHidden/>
    <w:unhideWhenUsed/>
    <w:rsid w:val="005C149D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3-ulottvaikutelma3">
    <w:name w:val="Table 3D effects 3"/>
    <w:basedOn w:val="Normaalitaulukko"/>
    <w:uiPriority w:val="99"/>
    <w:semiHidden/>
    <w:unhideWhenUsed/>
    <w:rsid w:val="005C149D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Perinteinen1">
    <w:name w:val="Table Classic 1"/>
    <w:basedOn w:val="Normaalitaulukko"/>
    <w:uiPriority w:val="99"/>
    <w:semiHidden/>
    <w:unhideWhenUsed/>
    <w:rsid w:val="005C149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Perinteinen2">
    <w:name w:val="Table Classic 2"/>
    <w:basedOn w:val="Normaalitaulukko"/>
    <w:uiPriority w:val="99"/>
    <w:semiHidden/>
    <w:unhideWhenUsed/>
    <w:rsid w:val="005C149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Perinteinen3">
    <w:name w:val="Table Classic 3"/>
    <w:basedOn w:val="Normaalitaulukko"/>
    <w:uiPriority w:val="99"/>
    <w:semiHidden/>
    <w:unhideWhenUsed/>
    <w:rsid w:val="005C149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Perinteinen4">
    <w:name w:val="Table Classic 4"/>
    <w:basedOn w:val="Normaalitaulukko"/>
    <w:uiPriority w:val="99"/>
    <w:semiHidden/>
    <w:unhideWhenUsed/>
    <w:rsid w:val="005C149D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Vriks1">
    <w:name w:val="Table Colorful 1"/>
    <w:basedOn w:val="Normaalitaulukko"/>
    <w:uiPriority w:val="99"/>
    <w:semiHidden/>
    <w:unhideWhenUsed/>
    <w:rsid w:val="005C149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Vriks2">
    <w:name w:val="Table Colorful 2"/>
    <w:basedOn w:val="Normaalitaulukko"/>
    <w:uiPriority w:val="99"/>
    <w:semiHidden/>
    <w:unhideWhenUsed/>
    <w:rsid w:val="005C149D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Vriks3">
    <w:name w:val="Table Colorful 3"/>
    <w:basedOn w:val="Normaalitaulukko"/>
    <w:uiPriority w:val="99"/>
    <w:semiHidden/>
    <w:unhideWhenUsed/>
    <w:rsid w:val="005C149D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ulukkoSarakkeet1">
    <w:name w:val="Table Columns 1"/>
    <w:basedOn w:val="Normaalitaulukko"/>
    <w:uiPriority w:val="99"/>
    <w:semiHidden/>
    <w:unhideWhenUsed/>
    <w:rsid w:val="005C149D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Sarakkeet2">
    <w:name w:val="Table Columns 2"/>
    <w:basedOn w:val="Normaalitaulukko"/>
    <w:uiPriority w:val="99"/>
    <w:semiHidden/>
    <w:unhideWhenUsed/>
    <w:rsid w:val="005C149D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Sarakkeet3">
    <w:name w:val="Table Columns 3"/>
    <w:basedOn w:val="Normaalitaulukko"/>
    <w:uiPriority w:val="99"/>
    <w:semiHidden/>
    <w:unhideWhenUsed/>
    <w:rsid w:val="005C149D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Sarakkeet4">
    <w:name w:val="Table Columns 4"/>
    <w:basedOn w:val="Normaalitaulukko"/>
    <w:uiPriority w:val="99"/>
    <w:semiHidden/>
    <w:unhideWhenUsed/>
    <w:rsid w:val="005C149D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ulukkoSarakkeet5">
    <w:name w:val="Table Columns 5"/>
    <w:basedOn w:val="Normaalitaulukko"/>
    <w:uiPriority w:val="99"/>
    <w:semiHidden/>
    <w:unhideWhenUsed/>
    <w:rsid w:val="005C149D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ulukkoModerni">
    <w:name w:val="Table Contemporary"/>
    <w:basedOn w:val="Normaalitaulukko"/>
    <w:uiPriority w:val="99"/>
    <w:semiHidden/>
    <w:unhideWhenUsed/>
    <w:rsid w:val="005C149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ulukkoKlassinen">
    <w:name w:val="Table Elegant"/>
    <w:basedOn w:val="Normaalitaulukko"/>
    <w:uiPriority w:val="99"/>
    <w:semiHidden/>
    <w:unhideWhenUsed/>
    <w:rsid w:val="005C149D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Ruudukko1">
    <w:name w:val="Table Grid 1"/>
    <w:basedOn w:val="Normaalitaulukko"/>
    <w:uiPriority w:val="99"/>
    <w:semiHidden/>
    <w:unhideWhenUsed/>
    <w:rsid w:val="005C149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Ruudukko2">
    <w:name w:val="Table Grid 2"/>
    <w:basedOn w:val="Normaalitaulukko"/>
    <w:uiPriority w:val="99"/>
    <w:semiHidden/>
    <w:unhideWhenUsed/>
    <w:rsid w:val="005C149D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Ruudukko3">
    <w:name w:val="Table Grid 3"/>
    <w:basedOn w:val="Normaalitaulukko"/>
    <w:uiPriority w:val="99"/>
    <w:semiHidden/>
    <w:unhideWhenUsed/>
    <w:rsid w:val="005C149D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Ruudukko4">
    <w:name w:val="Table Grid 4"/>
    <w:basedOn w:val="Normaalitaulukko"/>
    <w:uiPriority w:val="99"/>
    <w:semiHidden/>
    <w:unhideWhenUsed/>
    <w:rsid w:val="005C149D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Ruudukko5">
    <w:name w:val="Table Grid 5"/>
    <w:basedOn w:val="Normaalitaulukko"/>
    <w:uiPriority w:val="99"/>
    <w:semiHidden/>
    <w:unhideWhenUsed/>
    <w:rsid w:val="005C149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ulukkoRuudukko6">
    <w:name w:val="Table Grid 6"/>
    <w:basedOn w:val="Normaalitaulukko"/>
    <w:uiPriority w:val="99"/>
    <w:semiHidden/>
    <w:unhideWhenUsed/>
    <w:rsid w:val="005C149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ulukkoRuudukko7">
    <w:name w:val="Table Grid 7"/>
    <w:basedOn w:val="Normaalitaulukko"/>
    <w:uiPriority w:val="99"/>
    <w:semiHidden/>
    <w:unhideWhenUsed/>
    <w:rsid w:val="005C149D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ulukkoRuudukko8">
    <w:name w:val="Table Grid 8"/>
    <w:basedOn w:val="Normaalitaulukko"/>
    <w:uiPriority w:val="99"/>
    <w:semiHidden/>
    <w:unhideWhenUsed/>
    <w:rsid w:val="005C149D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aaleataulukkoruudukko">
    <w:name w:val="Grid Table Light"/>
    <w:basedOn w:val="Normaalitaulukko"/>
    <w:uiPriority w:val="45"/>
    <w:rsid w:val="005C149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ulukkoLuettelo1">
    <w:name w:val="Table List 1"/>
    <w:basedOn w:val="Normaalitaulukko"/>
    <w:uiPriority w:val="99"/>
    <w:semiHidden/>
    <w:unhideWhenUsed/>
    <w:rsid w:val="005C149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Luettelo2">
    <w:name w:val="Table List 2"/>
    <w:basedOn w:val="Normaalitaulukko"/>
    <w:uiPriority w:val="99"/>
    <w:semiHidden/>
    <w:unhideWhenUsed/>
    <w:rsid w:val="005C149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Luettelo3">
    <w:name w:val="Table List 3"/>
    <w:basedOn w:val="Normaalitaulukko"/>
    <w:uiPriority w:val="99"/>
    <w:semiHidden/>
    <w:unhideWhenUsed/>
    <w:rsid w:val="005C149D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Luettelo4">
    <w:name w:val="Table List 4"/>
    <w:basedOn w:val="Normaalitaulukko"/>
    <w:uiPriority w:val="99"/>
    <w:semiHidden/>
    <w:unhideWhenUsed/>
    <w:rsid w:val="005C149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ulukkoLuettelo5">
    <w:name w:val="Table List 5"/>
    <w:basedOn w:val="Normaalitaulukko"/>
    <w:uiPriority w:val="99"/>
    <w:semiHidden/>
    <w:unhideWhenUsed/>
    <w:rsid w:val="005C149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Luettelo6">
    <w:name w:val="Table List 6"/>
    <w:basedOn w:val="Normaalitaulukko"/>
    <w:uiPriority w:val="99"/>
    <w:semiHidden/>
    <w:unhideWhenUsed/>
    <w:rsid w:val="005C149D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ulukkoLuettelo7">
    <w:name w:val="Table List 7"/>
    <w:basedOn w:val="Normaalitaulukko"/>
    <w:uiPriority w:val="99"/>
    <w:semiHidden/>
    <w:unhideWhenUsed/>
    <w:rsid w:val="005C149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ulukkoLuettelo8">
    <w:name w:val="Table List 8"/>
    <w:basedOn w:val="Normaalitaulukko"/>
    <w:uiPriority w:val="99"/>
    <w:semiHidden/>
    <w:unhideWhenUsed/>
    <w:rsid w:val="005C149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hdeviiteluettelo">
    <w:name w:val="table of authorities"/>
    <w:basedOn w:val="Normaali"/>
    <w:next w:val="Normaali"/>
    <w:uiPriority w:val="99"/>
    <w:semiHidden/>
    <w:unhideWhenUsed/>
    <w:rsid w:val="005C149D"/>
    <w:pPr>
      <w:spacing w:after="0"/>
      <w:ind w:left="220" w:hanging="220"/>
    </w:pPr>
  </w:style>
  <w:style w:type="paragraph" w:styleId="Kuvaotsikkoluettelo">
    <w:name w:val="table of figures"/>
    <w:basedOn w:val="Normaali"/>
    <w:next w:val="Normaali"/>
    <w:uiPriority w:val="99"/>
    <w:semiHidden/>
    <w:unhideWhenUsed/>
    <w:rsid w:val="005C149D"/>
    <w:pPr>
      <w:spacing w:after="0"/>
    </w:pPr>
  </w:style>
  <w:style w:type="table" w:styleId="TaulukkoPerus">
    <w:name w:val="Table Professional"/>
    <w:basedOn w:val="Normaalitaulukko"/>
    <w:uiPriority w:val="99"/>
    <w:semiHidden/>
    <w:unhideWhenUsed/>
    <w:rsid w:val="005C149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ulukkoYksinkertainen1">
    <w:name w:val="Table Simple 1"/>
    <w:basedOn w:val="Normaalitaulukko"/>
    <w:uiPriority w:val="99"/>
    <w:semiHidden/>
    <w:unhideWhenUsed/>
    <w:rsid w:val="005C149D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ulukkoYksinkertainen2">
    <w:name w:val="Table Simple 2"/>
    <w:basedOn w:val="Normaalitaulukko"/>
    <w:uiPriority w:val="99"/>
    <w:semiHidden/>
    <w:unhideWhenUsed/>
    <w:rsid w:val="005C149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ulukkoYksinkertainen3">
    <w:name w:val="Table Simple 3"/>
    <w:basedOn w:val="Normaalitaulukko"/>
    <w:uiPriority w:val="99"/>
    <w:semiHidden/>
    <w:unhideWhenUsed/>
    <w:rsid w:val="005C149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ulukkoMuotoiltu1">
    <w:name w:val="Table Subtle 1"/>
    <w:basedOn w:val="Normaalitaulukko"/>
    <w:uiPriority w:val="99"/>
    <w:semiHidden/>
    <w:unhideWhenUsed/>
    <w:rsid w:val="005C149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Muotoiltu2">
    <w:name w:val="Table Subtle 2"/>
    <w:basedOn w:val="Normaalitaulukko"/>
    <w:uiPriority w:val="99"/>
    <w:semiHidden/>
    <w:unhideWhenUsed/>
    <w:rsid w:val="005C149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Teema">
    <w:name w:val="Table Theme"/>
    <w:basedOn w:val="Normaalitaulukko"/>
    <w:uiPriority w:val="99"/>
    <w:semiHidden/>
    <w:unhideWhenUsed/>
    <w:rsid w:val="005C1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ulukkoWWW1">
    <w:name w:val="Table Web 1"/>
    <w:basedOn w:val="Normaalitaulukko"/>
    <w:uiPriority w:val="99"/>
    <w:semiHidden/>
    <w:unhideWhenUsed/>
    <w:rsid w:val="005C149D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WWW2">
    <w:name w:val="Table Web 2"/>
    <w:basedOn w:val="Normaalitaulukko"/>
    <w:uiPriority w:val="99"/>
    <w:semiHidden/>
    <w:unhideWhenUsed/>
    <w:rsid w:val="005C149D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WWW3">
    <w:name w:val="Table Web 3"/>
    <w:basedOn w:val="Normaalitaulukko"/>
    <w:uiPriority w:val="99"/>
    <w:semiHidden/>
    <w:unhideWhenUsed/>
    <w:rsid w:val="005C149D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tsikko">
    <w:name w:val="Title"/>
    <w:basedOn w:val="Normaali"/>
    <w:next w:val="Normaali"/>
    <w:link w:val="OtsikkoChar"/>
    <w:uiPriority w:val="10"/>
    <w:semiHidden/>
    <w:qFormat/>
    <w:rsid w:val="005C149D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semiHidden/>
    <w:rsid w:val="005C149D"/>
    <w:rPr>
      <w:rFonts w:ascii="Arial" w:eastAsiaTheme="majorEastAsia" w:hAnsi="Arial" w:cs="Arial"/>
      <w:color w:val="auto"/>
      <w:spacing w:val="-10"/>
      <w:kern w:val="28"/>
      <w:sz w:val="56"/>
      <w:szCs w:val="56"/>
    </w:rPr>
  </w:style>
  <w:style w:type="paragraph" w:styleId="Lhdeluettelonotsikko">
    <w:name w:val="toa heading"/>
    <w:basedOn w:val="Normaali"/>
    <w:next w:val="Normaali"/>
    <w:uiPriority w:val="99"/>
    <w:semiHidden/>
    <w:unhideWhenUsed/>
    <w:rsid w:val="005C149D"/>
    <w:pPr>
      <w:spacing w:before="120"/>
    </w:pPr>
    <w:rPr>
      <w:rFonts w:eastAsiaTheme="majorEastAsia"/>
      <w:b/>
      <w:bCs/>
      <w:sz w:val="24"/>
      <w:szCs w:val="24"/>
    </w:rPr>
  </w:style>
  <w:style w:type="paragraph" w:styleId="Sisluet1">
    <w:name w:val="toc 1"/>
    <w:basedOn w:val="Normaali"/>
    <w:next w:val="Normaali"/>
    <w:autoRedefine/>
    <w:uiPriority w:val="39"/>
    <w:semiHidden/>
    <w:unhideWhenUsed/>
    <w:rsid w:val="005C149D"/>
    <w:pPr>
      <w:spacing w:after="100"/>
    </w:pPr>
  </w:style>
  <w:style w:type="paragraph" w:styleId="Sisluet2">
    <w:name w:val="toc 2"/>
    <w:basedOn w:val="Normaali"/>
    <w:next w:val="Normaali"/>
    <w:autoRedefine/>
    <w:uiPriority w:val="39"/>
    <w:semiHidden/>
    <w:unhideWhenUsed/>
    <w:rsid w:val="005C149D"/>
    <w:pPr>
      <w:spacing w:after="100"/>
      <w:ind w:left="220"/>
    </w:pPr>
  </w:style>
  <w:style w:type="paragraph" w:styleId="Sisluet3">
    <w:name w:val="toc 3"/>
    <w:basedOn w:val="Normaali"/>
    <w:next w:val="Normaali"/>
    <w:autoRedefine/>
    <w:uiPriority w:val="39"/>
    <w:semiHidden/>
    <w:unhideWhenUsed/>
    <w:rsid w:val="005C149D"/>
    <w:pPr>
      <w:spacing w:after="100"/>
      <w:ind w:left="440"/>
    </w:pPr>
  </w:style>
  <w:style w:type="paragraph" w:styleId="Sisluet4">
    <w:name w:val="toc 4"/>
    <w:basedOn w:val="Normaali"/>
    <w:next w:val="Normaali"/>
    <w:autoRedefine/>
    <w:uiPriority w:val="39"/>
    <w:semiHidden/>
    <w:unhideWhenUsed/>
    <w:rsid w:val="005C149D"/>
    <w:pPr>
      <w:spacing w:after="100"/>
      <w:ind w:left="660"/>
    </w:pPr>
  </w:style>
  <w:style w:type="paragraph" w:styleId="Sisluet5">
    <w:name w:val="toc 5"/>
    <w:basedOn w:val="Normaali"/>
    <w:next w:val="Normaali"/>
    <w:autoRedefine/>
    <w:uiPriority w:val="39"/>
    <w:semiHidden/>
    <w:unhideWhenUsed/>
    <w:rsid w:val="005C149D"/>
    <w:pPr>
      <w:spacing w:after="100"/>
      <w:ind w:left="880"/>
    </w:pPr>
  </w:style>
  <w:style w:type="paragraph" w:styleId="Sisluet6">
    <w:name w:val="toc 6"/>
    <w:basedOn w:val="Normaali"/>
    <w:next w:val="Normaali"/>
    <w:autoRedefine/>
    <w:uiPriority w:val="39"/>
    <w:semiHidden/>
    <w:unhideWhenUsed/>
    <w:rsid w:val="005C149D"/>
    <w:pPr>
      <w:spacing w:after="100"/>
      <w:ind w:left="1100"/>
    </w:pPr>
  </w:style>
  <w:style w:type="paragraph" w:styleId="Sisluet7">
    <w:name w:val="toc 7"/>
    <w:basedOn w:val="Normaali"/>
    <w:next w:val="Normaali"/>
    <w:autoRedefine/>
    <w:uiPriority w:val="39"/>
    <w:semiHidden/>
    <w:unhideWhenUsed/>
    <w:rsid w:val="005C149D"/>
    <w:pPr>
      <w:spacing w:after="100"/>
      <w:ind w:left="1320"/>
    </w:pPr>
  </w:style>
  <w:style w:type="paragraph" w:styleId="Sisluet8">
    <w:name w:val="toc 8"/>
    <w:basedOn w:val="Normaali"/>
    <w:next w:val="Normaali"/>
    <w:autoRedefine/>
    <w:uiPriority w:val="39"/>
    <w:semiHidden/>
    <w:unhideWhenUsed/>
    <w:rsid w:val="005C149D"/>
    <w:pPr>
      <w:spacing w:after="100"/>
      <w:ind w:left="1540"/>
    </w:pPr>
  </w:style>
  <w:style w:type="paragraph" w:styleId="Sisluet9">
    <w:name w:val="toc 9"/>
    <w:basedOn w:val="Normaali"/>
    <w:next w:val="Normaali"/>
    <w:autoRedefine/>
    <w:uiPriority w:val="39"/>
    <w:semiHidden/>
    <w:unhideWhenUsed/>
    <w:rsid w:val="005C149D"/>
    <w:pPr>
      <w:spacing w:after="100"/>
      <w:ind w:left="1760"/>
    </w:p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5C149D"/>
    <w:pPr>
      <w:spacing w:before="240"/>
      <w:outlineLvl w:val="9"/>
    </w:pPr>
    <w:rPr>
      <w:b w:val="0"/>
      <w:bCs w:val="0"/>
      <w:color w:val="381212" w:themeColor="accent1" w:themeShade="BF"/>
      <w:sz w:val="32"/>
      <w:szCs w:val="32"/>
    </w:rPr>
  </w:style>
  <w:style w:type="character" w:styleId="Maininta">
    <w:name w:val="Mention"/>
    <w:basedOn w:val="Kappaleenoletusfontti"/>
    <w:uiPriority w:val="99"/>
    <w:semiHidden/>
    <w:unhideWhenUsed/>
    <w:rsid w:val="005C149D"/>
    <w:rPr>
      <w:rFonts w:ascii="Arial" w:hAnsi="Arial" w:cs="Arial"/>
      <w:color w:val="2B579A"/>
      <w:shd w:val="clear" w:color="auto" w:fill="E1DFDD"/>
    </w:rPr>
  </w:style>
  <w:style w:type="numbering" w:styleId="111111">
    <w:name w:val="Outline List 2"/>
    <w:basedOn w:val="Eiluetteloa"/>
    <w:uiPriority w:val="99"/>
    <w:semiHidden/>
    <w:unhideWhenUsed/>
    <w:rsid w:val="005C149D"/>
    <w:pPr>
      <w:numPr>
        <w:numId w:val="11"/>
      </w:numPr>
    </w:pPr>
  </w:style>
  <w:style w:type="numbering" w:styleId="1ai">
    <w:name w:val="Outline List 1"/>
    <w:basedOn w:val="Eiluetteloa"/>
    <w:uiPriority w:val="99"/>
    <w:semiHidden/>
    <w:unhideWhenUsed/>
    <w:rsid w:val="005C149D"/>
    <w:pPr>
      <w:numPr>
        <w:numId w:val="12"/>
      </w:numPr>
    </w:pPr>
  </w:style>
  <w:style w:type="character" w:styleId="Aihetunniste">
    <w:name w:val="Hashtag"/>
    <w:basedOn w:val="Kappaleenoletusfontti"/>
    <w:uiPriority w:val="99"/>
    <w:semiHidden/>
    <w:unhideWhenUsed/>
    <w:rsid w:val="005C149D"/>
    <w:rPr>
      <w:rFonts w:ascii="Arial" w:hAnsi="Arial" w:cs="Arial"/>
      <w:color w:val="2B579A"/>
      <w:shd w:val="clear" w:color="auto" w:fill="E1DFDD"/>
    </w:rPr>
  </w:style>
  <w:style w:type="numbering" w:styleId="Artikkeliosa">
    <w:name w:val="Outline List 3"/>
    <w:basedOn w:val="Eiluetteloa"/>
    <w:uiPriority w:val="99"/>
    <w:semiHidden/>
    <w:unhideWhenUsed/>
    <w:rsid w:val="005C149D"/>
    <w:pPr>
      <w:numPr>
        <w:numId w:val="13"/>
      </w:numPr>
    </w:pPr>
  </w:style>
  <w:style w:type="character" w:styleId="lyhyperlinkki">
    <w:name w:val="Smart Hyperlink"/>
    <w:basedOn w:val="Kappaleenoletusfontti"/>
    <w:uiPriority w:val="99"/>
    <w:semiHidden/>
    <w:unhideWhenUsed/>
    <w:rsid w:val="005C149D"/>
    <w:rPr>
      <w:rFonts w:ascii="Arial" w:hAnsi="Arial" w:cs="Arial"/>
      <w:u w:val="dotted"/>
    </w:rPr>
  </w:style>
  <w:style w:type="character" w:styleId="Ratkaisematonmaininta">
    <w:name w:val="Unresolved Mention"/>
    <w:basedOn w:val="Kappaleenoletusfontti"/>
    <w:uiPriority w:val="99"/>
    <w:semiHidden/>
    <w:unhideWhenUsed/>
    <w:rsid w:val="005C149D"/>
    <w:rPr>
      <w:rFonts w:ascii="Arial" w:hAnsi="Arial" w:cs="Arial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6DE996E51B43959AD0CB64F3A1E9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3142A-E992-4C88-A0B9-909A805C6DB6}"/>
      </w:docPartPr>
      <w:docPartBody>
        <w:p w:rsidR="004D030B" w:rsidRDefault="00001B81" w:rsidP="00001B81">
          <w:pPr>
            <w:pStyle w:val="E56DE996E51B43959AD0CB64F3A1E9AF10"/>
          </w:pPr>
          <w:r w:rsidRPr="005C149D">
            <w:rPr>
              <w:rStyle w:val="Paikkamerkkiteksti"/>
              <w:lang w:bidi="fi-FI"/>
            </w:rPr>
            <w:t>Päivämäärä</w:t>
          </w:r>
        </w:p>
      </w:docPartBody>
    </w:docPart>
    <w:docPart>
      <w:docPartPr>
        <w:name w:val="B0625403E7BC4092B24BCA58C6709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CD78A3-B77C-4EDF-B804-B14AAD31899E}"/>
      </w:docPartPr>
      <w:docPartBody>
        <w:p w:rsidR="004D030B" w:rsidRDefault="00001B81" w:rsidP="00001B81">
          <w:pPr>
            <w:pStyle w:val="B0625403E7BC4092B24BCA58C6709D9D1"/>
          </w:pPr>
          <w:r w:rsidRPr="005C149D">
            <w:rPr>
              <w:lang w:bidi="fi-FI"/>
            </w:rPr>
            <w:t>Vastaanottaja</w:t>
          </w:r>
        </w:p>
      </w:docPartBody>
    </w:docPart>
    <w:docPart>
      <w:docPartPr>
        <w:name w:val="BEA67147CE724CAD885C9E3FE8301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2E6FD-D89D-4B8C-9438-D4120DA6A4D5}"/>
      </w:docPartPr>
      <w:docPartBody>
        <w:p w:rsidR="00001B81" w:rsidRPr="005C149D" w:rsidRDefault="00001B81" w:rsidP="005125BB">
          <w:r w:rsidRPr="005C149D">
            <w:rPr>
              <w:lang w:bidi="fi-FI"/>
            </w:rPr>
            <w:t>Pidämme tämän taustamallin ulkoasusta juuri sellaisena kuin se on. Voit kuitenkin mukauttaa sen haluamaksesi nopeasti.</w:t>
          </w:r>
        </w:p>
        <w:p w:rsidR="00001B81" w:rsidRPr="005C149D" w:rsidRDefault="00001B81" w:rsidP="005125BB">
          <w:r w:rsidRPr="005C149D">
            <w:rPr>
              <w:lang w:bidi="fi-FI"/>
            </w:rPr>
            <w:t>Voit esikatsella eri vaihtoehtojen erilaisia ulkoasuja valintanauhan Rakenne-välilehden Teemat-, Värit- ja Fontit-valikoimien avulla. Voit ottaa haluamasi vaihtoehdon käyttöön napsauttamalla sitä.</w:t>
          </w:r>
        </w:p>
        <w:p w:rsidR="00001B81" w:rsidRPr="005C149D" w:rsidRDefault="00001B81" w:rsidP="005125BB">
          <w:r w:rsidRPr="005C149D">
            <w:rPr>
              <w:lang w:bidi="fi-FI"/>
            </w:rPr>
            <w:t>Voit käyttää myös tämän kirjeen muotoilua vastaavia valmiita tyylejä yhdellä napsautuksella. Voit tutustua kaikkiin tässä kirjeessä käytettyihin tyyleihin valintanauhan Aloitus-välilehden Tyylit-valikoimassa.</w:t>
          </w:r>
        </w:p>
        <w:p w:rsidR="004D030B" w:rsidRDefault="00001B81" w:rsidP="00001B81">
          <w:pPr>
            <w:pStyle w:val="BEA67147CE724CAD885C9E3FE83014181"/>
          </w:pPr>
          <w:r w:rsidRPr="005C149D">
            <w:rPr>
              <w:lang w:bidi="fi-FI"/>
            </w:rPr>
            <w:t>Lisää-välilehdessä on myös muita helppokäyttöisiä työkaluja. Voit esimerkiksi lisätä hyperlinkin tai kommentin.</w:t>
          </w:r>
        </w:p>
      </w:docPartBody>
    </w:docPart>
    <w:docPart>
      <w:docPartPr>
        <w:name w:val="39175B33642D4DED9D8926E4DF1AD2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E5193-4A41-4E8C-A6C7-D44D1FD54957}"/>
      </w:docPartPr>
      <w:docPartBody>
        <w:p w:rsidR="004D030B" w:rsidRDefault="00001B81" w:rsidP="00001B81">
          <w:pPr>
            <w:pStyle w:val="39175B33642D4DED9D8926E4DF1AD2541"/>
          </w:pPr>
          <w:r w:rsidRPr="005C149D">
            <w:rPr>
              <w:lang w:bidi="fi-FI"/>
            </w:rPr>
            <w:t>Lämpimin terveisin,</w:t>
          </w:r>
        </w:p>
      </w:docPartBody>
    </w:docPart>
    <w:docPart>
      <w:docPartPr>
        <w:name w:val="306BE25450284E91B897AE5111EF7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24FFB4-CDF1-4073-A947-92534DDD011D}"/>
      </w:docPartPr>
      <w:docPartBody>
        <w:p w:rsidR="00C6419C" w:rsidRDefault="00001B81" w:rsidP="00001B81">
          <w:pPr>
            <w:pStyle w:val="306BE25450284E91B897AE5111EF75561"/>
          </w:pPr>
          <w:r w:rsidRPr="005C149D">
            <w:rPr>
              <w:lang w:bidi="fi-FI"/>
            </w:rPr>
            <w:t>Oma nimi</w:t>
          </w:r>
        </w:p>
      </w:docPartBody>
    </w:docPart>
    <w:docPart>
      <w:docPartPr>
        <w:name w:val="B743BDCAB65A4672BBB64718B1B7A7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576A05-B400-47B9-B5D8-55635E4EC1FF}"/>
      </w:docPartPr>
      <w:docPartBody>
        <w:p w:rsidR="00E162DE" w:rsidRDefault="00001B81" w:rsidP="00001B81">
          <w:pPr>
            <w:pStyle w:val="B743BDCAB65A4672BBB64718B1B7A7164"/>
          </w:pPr>
          <w:r w:rsidRPr="005C149D">
            <w:rPr>
              <w:rStyle w:val="Paikkamerkkiteksti"/>
              <w:color w:val="auto"/>
              <w:lang w:bidi="fi-FI"/>
            </w:rPr>
            <w:t>Työnimike</w:t>
          </w:r>
        </w:p>
      </w:docPartBody>
    </w:docPart>
    <w:docPart>
      <w:docPartPr>
        <w:name w:val="28CEFF436D72499A909EE2A55AB5A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02EF8-5D30-4E79-9873-412D23806D04}"/>
      </w:docPartPr>
      <w:docPartBody>
        <w:p w:rsidR="00E162DE" w:rsidRDefault="00001B81" w:rsidP="00001B81">
          <w:pPr>
            <w:pStyle w:val="28CEFF436D72499A909EE2A55AB5ACE64"/>
          </w:pPr>
          <w:r w:rsidRPr="005C149D">
            <w:rPr>
              <w:rStyle w:val="Paikkamerkkiteksti"/>
              <w:color w:val="auto"/>
              <w:lang w:bidi="fi-FI"/>
            </w:rPr>
            <w:t>Sähköposti</w:t>
          </w:r>
        </w:p>
      </w:docPartBody>
    </w:docPart>
    <w:docPart>
      <w:docPartPr>
        <w:name w:val="D9BF933C648D493E81CCDADD299B96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9B539E-6C0E-4DC2-A7A5-A765BDFBD8A4}"/>
      </w:docPartPr>
      <w:docPartBody>
        <w:p w:rsidR="0048432F" w:rsidRDefault="00001B81" w:rsidP="00001B81">
          <w:pPr>
            <w:pStyle w:val="D9BF933C648D493E81CCDADD299B96561"/>
          </w:pPr>
          <w:r w:rsidRPr="005C149D">
            <w:rPr>
              <w:lang w:bidi="fi-FI"/>
            </w:rPr>
            <w:t>Katuosoite, postitoimipaikka, osavaltio, postinumero</w:t>
          </w:r>
        </w:p>
      </w:docPartBody>
    </w:docPart>
    <w:docPart>
      <w:docPartPr>
        <w:name w:val="B841398F23514949A53BB245E963C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8D0F1E-3B3C-4BD1-96AD-2EF77C3E1E16}"/>
      </w:docPartPr>
      <w:docPartBody>
        <w:p w:rsidR="0048432F" w:rsidRDefault="00001B81" w:rsidP="00001B81">
          <w:pPr>
            <w:pStyle w:val="B841398F23514949A53BB245E963CC281"/>
          </w:pPr>
          <w:r w:rsidRPr="005C149D">
            <w:rPr>
              <w:lang w:bidi="fi-FI"/>
            </w:rPr>
            <w:t>Puhelin</w:t>
          </w:r>
        </w:p>
      </w:docPartBody>
    </w:docPart>
    <w:docPart>
      <w:docPartPr>
        <w:name w:val="3CB5A6995F2748FBA3CAAD5520B7D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0FFF58-068D-4AB0-AEFA-3A5E578CD415}"/>
      </w:docPartPr>
      <w:docPartBody>
        <w:p w:rsidR="0048432F" w:rsidRDefault="00001B81" w:rsidP="00001B81">
          <w:pPr>
            <w:pStyle w:val="3CB5A6995F2748FBA3CAAD5520B7DB6E1"/>
          </w:pPr>
          <w:r w:rsidRPr="005C149D">
            <w:rPr>
              <w:lang w:bidi="fi-FI"/>
            </w:rPr>
            <w:t>Sähköposti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Hei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FCE"/>
    <w:rsid w:val="00001B81"/>
    <w:rsid w:val="000B0F2C"/>
    <w:rsid w:val="001122BE"/>
    <w:rsid w:val="002378E6"/>
    <w:rsid w:val="00480719"/>
    <w:rsid w:val="0048432F"/>
    <w:rsid w:val="004D030B"/>
    <w:rsid w:val="004D4286"/>
    <w:rsid w:val="004E2FCE"/>
    <w:rsid w:val="00610107"/>
    <w:rsid w:val="00723850"/>
    <w:rsid w:val="0072490C"/>
    <w:rsid w:val="00774659"/>
    <w:rsid w:val="00774DBE"/>
    <w:rsid w:val="007E7437"/>
    <w:rsid w:val="00834092"/>
    <w:rsid w:val="008721C5"/>
    <w:rsid w:val="008E2EF6"/>
    <w:rsid w:val="00976EB9"/>
    <w:rsid w:val="009E5076"/>
    <w:rsid w:val="009F2980"/>
    <w:rsid w:val="00B97FC6"/>
    <w:rsid w:val="00BC154A"/>
    <w:rsid w:val="00BF68D9"/>
    <w:rsid w:val="00C6419C"/>
    <w:rsid w:val="00CE279A"/>
    <w:rsid w:val="00DF15CE"/>
    <w:rsid w:val="00E162DE"/>
    <w:rsid w:val="00E56E23"/>
    <w:rsid w:val="00FE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rFonts w:cs="Times New Roman"/>
      <w:sz w:val="3276"/>
      <w:szCs w:val="327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semiHidden/>
    <w:rsid w:val="00001B81"/>
    <w:rPr>
      <w:rFonts w:ascii="Arial" w:hAnsi="Arial" w:cs="Arial"/>
      <w:color w:val="2E74B5" w:themeColor="accent5" w:themeShade="BF"/>
      <w:sz w:val="22"/>
    </w:rPr>
  </w:style>
  <w:style w:type="paragraph" w:customStyle="1" w:styleId="74E836F198F34EFBB697CC6D6E808810">
    <w:name w:val="74E836F198F34EFBB697CC6D6E808810"/>
  </w:style>
  <w:style w:type="paragraph" w:customStyle="1" w:styleId="CADA0E7BDB5243B3B9EC731F711361DE">
    <w:name w:val="CADA0E7BDB5243B3B9EC731F711361DE"/>
  </w:style>
  <w:style w:type="paragraph" w:styleId="Yltunniste">
    <w:name w:val="header"/>
    <w:basedOn w:val="Normaali"/>
    <w:link w:val="YltunnisteChar"/>
    <w:uiPriority w:val="99"/>
    <w:unhideWhenUsed/>
    <w:rsid w:val="004E2FCE"/>
    <w:pPr>
      <w:spacing w:after="0" w:line="240" w:lineRule="auto"/>
      <w:ind w:left="-720" w:right="-720"/>
    </w:pPr>
    <w:rPr>
      <w:rFonts w:eastAsiaTheme="minorHAnsi" w:cstheme="minorBidi"/>
      <w:color w:val="323E4F" w:themeColor="text2" w:themeShade="BF"/>
      <w:kern w:val="16"/>
      <w:sz w:val="20"/>
      <w:szCs w:val="20"/>
      <w14:ligatures w14:val="standardContextual"/>
      <w14:numForm w14:val="oldStyle"/>
      <w14:numSpacing w14:val="proportional"/>
      <w14:cntxtAlts/>
    </w:rPr>
  </w:style>
  <w:style w:type="character" w:customStyle="1" w:styleId="YltunnisteChar">
    <w:name w:val="Ylätunniste Char"/>
    <w:basedOn w:val="Kappaleenoletusfontti"/>
    <w:link w:val="Yltunniste"/>
    <w:uiPriority w:val="99"/>
    <w:rsid w:val="004E2FCE"/>
    <w:rPr>
      <w:rFonts w:eastAsiaTheme="minorHAnsi"/>
      <w:color w:val="323E4F" w:themeColor="text2" w:themeShade="BF"/>
      <w:kern w:val="16"/>
      <w:sz w:val="20"/>
      <w:szCs w:val="20"/>
      <w14:ligatures w14:val="standardContextual"/>
      <w14:numForm w14:val="oldStyle"/>
      <w14:numSpacing w14:val="proportional"/>
      <w14:cntxtAlts/>
    </w:rPr>
  </w:style>
  <w:style w:type="paragraph" w:customStyle="1" w:styleId="74E836F198F34EFBB697CC6D6E8088101">
    <w:name w:val="74E836F198F34EFBB697CC6D6E8088101"/>
    <w:pPr>
      <w:spacing w:after="0"/>
      <w:ind w:right="-720"/>
      <w:jc w:val="right"/>
    </w:pPr>
    <w:rPr>
      <w:rFonts w:asciiTheme="majorHAnsi" w:eastAsiaTheme="minorHAnsi" w:hAnsiTheme="majorHAnsi"/>
      <w:color w:val="C45911" w:themeColor="accent2" w:themeShade="BF"/>
      <w:sz w:val="18"/>
      <w:szCs w:val="18"/>
    </w:rPr>
  </w:style>
  <w:style w:type="paragraph" w:customStyle="1" w:styleId="74E836F198F34EFBB697CC6D6E8088102">
    <w:name w:val="74E836F198F34EFBB697CC6D6E8088102"/>
    <w:pPr>
      <w:spacing w:after="0"/>
      <w:ind w:right="-720"/>
      <w:jc w:val="right"/>
    </w:pPr>
    <w:rPr>
      <w:rFonts w:asciiTheme="majorHAnsi" w:eastAsiaTheme="minorHAnsi" w:hAnsiTheme="majorHAnsi"/>
      <w:color w:val="C45911" w:themeColor="accent2" w:themeShade="BF"/>
      <w:sz w:val="18"/>
      <w:szCs w:val="18"/>
    </w:rPr>
  </w:style>
  <w:style w:type="paragraph" w:customStyle="1" w:styleId="74E836F198F34EFBB697CC6D6E8088103">
    <w:name w:val="74E836F198F34EFBB697CC6D6E8088103"/>
    <w:pPr>
      <w:spacing w:after="0"/>
      <w:ind w:right="-720"/>
      <w:jc w:val="right"/>
    </w:pPr>
    <w:rPr>
      <w:rFonts w:asciiTheme="majorHAnsi" w:eastAsiaTheme="minorHAnsi" w:hAnsiTheme="majorHAnsi"/>
      <w:color w:val="C45911" w:themeColor="accent2" w:themeShade="BF"/>
      <w:sz w:val="18"/>
      <w:szCs w:val="18"/>
    </w:rPr>
  </w:style>
  <w:style w:type="paragraph" w:customStyle="1" w:styleId="33370423C1E542A492805D95A07CA206">
    <w:name w:val="33370423C1E542A492805D95A07CA206"/>
  </w:style>
  <w:style w:type="paragraph" w:customStyle="1" w:styleId="74E836F198F34EFBB697CC6D6E8088104">
    <w:name w:val="74E836F198F34EFBB697CC6D6E8088104"/>
    <w:pPr>
      <w:spacing w:after="0"/>
      <w:ind w:right="-720"/>
      <w:jc w:val="right"/>
    </w:pPr>
    <w:rPr>
      <w:rFonts w:asciiTheme="majorHAnsi" w:eastAsiaTheme="minorHAnsi" w:hAnsiTheme="majorHAnsi"/>
      <w:color w:val="C45911" w:themeColor="accent2" w:themeShade="BF"/>
      <w:sz w:val="18"/>
      <w:szCs w:val="18"/>
    </w:rPr>
  </w:style>
  <w:style w:type="paragraph" w:customStyle="1" w:styleId="74E836F198F34EFBB697CC6D6E8088105">
    <w:name w:val="74E836F198F34EFBB697CC6D6E8088105"/>
    <w:pPr>
      <w:spacing w:after="0"/>
      <w:ind w:right="-720"/>
      <w:jc w:val="right"/>
    </w:pPr>
    <w:rPr>
      <w:rFonts w:asciiTheme="majorHAnsi" w:eastAsiaTheme="minorHAnsi" w:hAnsiTheme="majorHAnsi"/>
      <w:color w:val="C45911" w:themeColor="accent2" w:themeShade="BF"/>
      <w:sz w:val="18"/>
      <w:szCs w:val="18"/>
    </w:rPr>
  </w:style>
  <w:style w:type="paragraph" w:customStyle="1" w:styleId="74E836F198F34EFBB697CC6D6E8088106">
    <w:name w:val="74E836F198F34EFBB697CC6D6E8088106"/>
    <w:pPr>
      <w:spacing w:after="0"/>
      <w:ind w:right="-720"/>
      <w:jc w:val="right"/>
    </w:pPr>
    <w:rPr>
      <w:rFonts w:asciiTheme="majorHAnsi" w:eastAsiaTheme="minorHAnsi" w:hAnsiTheme="majorHAnsi"/>
      <w:color w:val="C45911" w:themeColor="accent2" w:themeShade="BF"/>
      <w:sz w:val="18"/>
      <w:szCs w:val="18"/>
    </w:rPr>
  </w:style>
  <w:style w:type="paragraph" w:customStyle="1" w:styleId="DA4262C089974FF28BE669ABC595A30A">
    <w:name w:val="DA4262C089974FF28BE669ABC595A30A"/>
  </w:style>
  <w:style w:type="paragraph" w:customStyle="1" w:styleId="EB8B54C02A264AAE912D723119E7B077">
    <w:name w:val="EB8B54C02A264AAE912D723119E7B077"/>
  </w:style>
  <w:style w:type="paragraph" w:customStyle="1" w:styleId="45A1FA425B0D4E219D4258520D603FE0">
    <w:name w:val="45A1FA425B0D4E219D4258520D603FE0"/>
  </w:style>
  <w:style w:type="paragraph" w:customStyle="1" w:styleId="4CFD18364CF144FCA414A865A99F33AF">
    <w:name w:val="4CFD18364CF144FCA414A865A99F33AF"/>
  </w:style>
  <w:style w:type="paragraph" w:customStyle="1" w:styleId="EB8B54C02A264AAE912D723119E7B0771">
    <w:name w:val="EB8B54C02A264AAE912D723119E7B0771"/>
    <w:pPr>
      <w:spacing w:after="0"/>
      <w:ind w:right="-720"/>
      <w:jc w:val="right"/>
    </w:pPr>
    <w:rPr>
      <w:rFonts w:asciiTheme="majorHAnsi" w:eastAsiaTheme="minorHAnsi" w:hAnsiTheme="majorHAnsi"/>
      <w:color w:val="C45911" w:themeColor="accent2" w:themeShade="BF"/>
      <w:kern w:val="16"/>
      <w:sz w:val="18"/>
      <w:szCs w:val="18"/>
      <w14:ligatures w14:val="standardContextual"/>
      <w14:numForm w14:val="oldStyle"/>
      <w14:numSpacing w14:val="proportional"/>
      <w14:cntxtAlts/>
    </w:rPr>
  </w:style>
  <w:style w:type="paragraph" w:customStyle="1" w:styleId="EB8B54C02A264AAE912D723119E7B0772">
    <w:name w:val="EB8B54C02A264AAE912D723119E7B0772"/>
    <w:pPr>
      <w:spacing w:after="0"/>
      <w:ind w:right="-720"/>
      <w:jc w:val="right"/>
    </w:pPr>
    <w:rPr>
      <w:rFonts w:asciiTheme="majorHAnsi" w:eastAsiaTheme="minorHAnsi" w:hAnsiTheme="majorHAnsi"/>
      <w:color w:val="C45911" w:themeColor="accent2" w:themeShade="BF"/>
      <w:kern w:val="16"/>
      <w:sz w:val="18"/>
      <w:szCs w:val="18"/>
      <w14:ligatures w14:val="standardContextual"/>
      <w14:numForm w14:val="oldStyle"/>
      <w14:numSpacing w14:val="proportional"/>
      <w14:cntxtAlts/>
    </w:rPr>
  </w:style>
  <w:style w:type="paragraph" w:customStyle="1" w:styleId="EB8B54C02A264AAE912D723119E7B0773">
    <w:name w:val="EB8B54C02A264AAE912D723119E7B0773"/>
    <w:pPr>
      <w:spacing w:after="0"/>
      <w:ind w:right="-720"/>
      <w:jc w:val="right"/>
    </w:pPr>
    <w:rPr>
      <w:rFonts w:asciiTheme="majorHAnsi" w:eastAsiaTheme="minorHAnsi" w:hAnsiTheme="majorHAnsi"/>
      <w:color w:val="C45911" w:themeColor="accent2" w:themeShade="BF"/>
      <w:kern w:val="16"/>
      <w:sz w:val="18"/>
      <w:szCs w:val="18"/>
      <w14:ligatures w14:val="standardContextual"/>
      <w14:numForm w14:val="oldStyle"/>
      <w14:numSpacing w14:val="proportional"/>
      <w14:cntxtAlts/>
    </w:rPr>
  </w:style>
  <w:style w:type="paragraph" w:customStyle="1" w:styleId="EB8B54C02A264AAE912D723119E7B0774">
    <w:name w:val="EB8B54C02A264AAE912D723119E7B0774"/>
    <w:pPr>
      <w:spacing w:after="0"/>
      <w:ind w:right="-720"/>
      <w:jc w:val="right"/>
    </w:pPr>
    <w:rPr>
      <w:rFonts w:asciiTheme="majorHAnsi" w:eastAsiaTheme="minorHAnsi" w:hAnsiTheme="majorHAnsi"/>
      <w:color w:val="C45911" w:themeColor="accent2" w:themeShade="BF"/>
      <w:kern w:val="16"/>
      <w:sz w:val="18"/>
      <w:szCs w:val="18"/>
      <w14:ligatures w14:val="standardContextual"/>
      <w14:numForm w14:val="oldStyle"/>
      <w14:numSpacing w14:val="proportional"/>
      <w14:cntxtAlts/>
    </w:rPr>
  </w:style>
  <w:style w:type="paragraph" w:customStyle="1" w:styleId="EB8B54C02A264AAE912D723119E7B0775">
    <w:name w:val="EB8B54C02A264AAE912D723119E7B0775"/>
    <w:pPr>
      <w:spacing w:after="0"/>
      <w:ind w:right="-720"/>
      <w:jc w:val="right"/>
    </w:pPr>
    <w:rPr>
      <w:rFonts w:asciiTheme="majorHAnsi" w:eastAsiaTheme="minorHAnsi" w:hAnsiTheme="majorHAnsi"/>
      <w:color w:val="C45911" w:themeColor="accent2" w:themeShade="BF"/>
      <w:kern w:val="16"/>
      <w:sz w:val="18"/>
      <w:szCs w:val="18"/>
      <w14:ligatures w14:val="standardContextual"/>
      <w14:numForm w14:val="oldStyle"/>
      <w14:numSpacing w14:val="proportional"/>
      <w14:cntxtAlts/>
    </w:rPr>
  </w:style>
  <w:style w:type="paragraph" w:customStyle="1" w:styleId="EB8B54C02A264AAE912D723119E7B0776">
    <w:name w:val="EB8B54C02A264AAE912D723119E7B0776"/>
    <w:pPr>
      <w:spacing w:after="0"/>
      <w:ind w:right="-720"/>
      <w:jc w:val="right"/>
    </w:pPr>
    <w:rPr>
      <w:rFonts w:asciiTheme="majorHAnsi" w:eastAsiaTheme="minorHAnsi" w:hAnsiTheme="majorHAnsi"/>
      <w:color w:val="C45911" w:themeColor="accent2" w:themeShade="BF"/>
      <w:kern w:val="16"/>
      <w:sz w:val="18"/>
      <w:szCs w:val="18"/>
      <w14:ligatures w14:val="standardContextual"/>
      <w14:numForm w14:val="oldStyle"/>
      <w14:numSpacing w14:val="proportional"/>
      <w14:cntxtAlts/>
    </w:rPr>
  </w:style>
  <w:style w:type="paragraph" w:customStyle="1" w:styleId="EB8B54C02A264AAE912D723119E7B0777">
    <w:name w:val="EB8B54C02A264AAE912D723119E7B0777"/>
    <w:pPr>
      <w:spacing w:after="0"/>
      <w:ind w:right="-720"/>
      <w:jc w:val="right"/>
    </w:pPr>
    <w:rPr>
      <w:rFonts w:asciiTheme="majorHAnsi" w:eastAsiaTheme="minorHAnsi" w:hAnsiTheme="majorHAnsi"/>
      <w:color w:val="C45911" w:themeColor="accent2" w:themeShade="BF"/>
      <w:kern w:val="16"/>
      <w:sz w:val="18"/>
      <w:szCs w:val="18"/>
      <w14:ligatures w14:val="standardContextual"/>
      <w14:numForm w14:val="oldStyle"/>
      <w14:numSpacing w14:val="proportional"/>
      <w14:cntxtAlts/>
    </w:rPr>
  </w:style>
  <w:style w:type="paragraph" w:customStyle="1" w:styleId="0AEF9AA842F64EB6BDA2949F904862D0">
    <w:name w:val="0AEF9AA842F64EB6BDA2949F904862D0"/>
  </w:style>
  <w:style w:type="paragraph" w:customStyle="1" w:styleId="EB8B54C02A264AAE912D723119E7B0778">
    <w:name w:val="EB8B54C02A264AAE912D723119E7B0778"/>
    <w:rsid w:val="004E2FCE"/>
    <w:pPr>
      <w:spacing w:after="0"/>
      <w:ind w:right="-720"/>
      <w:jc w:val="right"/>
    </w:pPr>
    <w:rPr>
      <w:rFonts w:asciiTheme="majorHAnsi" w:eastAsiaTheme="minorHAnsi" w:hAnsiTheme="majorHAnsi"/>
      <w:color w:val="C45911" w:themeColor="accent2" w:themeShade="BF"/>
      <w:kern w:val="16"/>
      <w:sz w:val="18"/>
      <w:szCs w:val="18"/>
      <w14:ligatures w14:val="standardContextual"/>
      <w14:numForm w14:val="oldStyle"/>
      <w14:numSpacing w14:val="proportional"/>
      <w14:cntxtAlts/>
    </w:rPr>
  </w:style>
  <w:style w:type="paragraph" w:customStyle="1" w:styleId="6E1FEE5590434B5BA937F7BD04FC4A09">
    <w:name w:val="6E1FEE5590434B5BA937F7BD04FC4A09"/>
    <w:rsid w:val="004E2FCE"/>
    <w:pPr>
      <w:spacing w:after="160" w:line="259" w:lineRule="auto"/>
    </w:pPr>
  </w:style>
  <w:style w:type="paragraph" w:customStyle="1" w:styleId="5A2637D5F426464CAF45269FE162DA8B">
    <w:name w:val="5A2637D5F426464CAF45269FE162DA8B"/>
    <w:rsid w:val="004E2FCE"/>
    <w:pPr>
      <w:spacing w:after="160" w:line="259" w:lineRule="auto"/>
    </w:pPr>
  </w:style>
  <w:style w:type="paragraph" w:customStyle="1" w:styleId="B55ABE7A57AA4E608037C400358C61BE">
    <w:name w:val="B55ABE7A57AA4E608037C400358C61BE"/>
    <w:rsid w:val="004E2FCE"/>
    <w:pPr>
      <w:spacing w:after="160" w:line="259" w:lineRule="auto"/>
    </w:pPr>
  </w:style>
  <w:style w:type="paragraph" w:customStyle="1" w:styleId="145CE14B7D674754BA783EC769B94C13">
    <w:name w:val="145CE14B7D674754BA783EC769B94C13"/>
    <w:rsid w:val="004E2FCE"/>
    <w:pPr>
      <w:spacing w:after="160" w:line="259" w:lineRule="auto"/>
    </w:pPr>
  </w:style>
  <w:style w:type="paragraph" w:customStyle="1" w:styleId="393016CEB4EB4BAA855CFF3EDD5F307E">
    <w:name w:val="393016CEB4EB4BAA855CFF3EDD5F307E"/>
    <w:rsid w:val="004E2FCE"/>
    <w:pPr>
      <w:spacing w:after="160" w:line="259" w:lineRule="auto"/>
    </w:pPr>
  </w:style>
  <w:style w:type="paragraph" w:customStyle="1" w:styleId="5A8D2FD5D5FB4ECE8224A131AA457551">
    <w:name w:val="5A8D2FD5D5FB4ECE8224A131AA457551"/>
    <w:rsid w:val="004E2FCE"/>
    <w:pPr>
      <w:spacing w:after="160" w:line="259" w:lineRule="auto"/>
    </w:pPr>
  </w:style>
  <w:style w:type="paragraph" w:customStyle="1" w:styleId="145CE14B7D674754BA783EC769B94C131">
    <w:name w:val="145CE14B7D674754BA783EC769B94C131"/>
    <w:rsid w:val="004E2FCE"/>
    <w:pPr>
      <w:spacing w:after="0"/>
      <w:jc w:val="right"/>
    </w:pPr>
    <w:rPr>
      <w:rFonts w:asciiTheme="majorHAnsi" w:eastAsiaTheme="minorHAnsi" w:hAnsiTheme="majorHAnsi"/>
      <w:color w:val="C45911" w:themeColor="accent2" w:themeShade="BF"/>
      <w:kern w:val="16"/>
      <w:sz w:val="18"/>
      <w:szCs w:val="18"/>
      <w14:ligatures w14:val="standardContextual"/>
      <w14:numForm w14:val="oldStyle"/>
      <w14:numSpacing w14:val="proportional"/>
      <w14:cntxtAlts/>
    </w:rPr>
  </w:style>
  <w:style w:type="paragraph" w:customStyle="1" w:styleId="F83A0A856CF24EF48C41D093AF2865E3">
    <w:name w:val="F83A0A856CF24EF48C41D093AF2865E3"/>
    <w:rsid w:val="004E2FCE"/>
    <w:pPr>
      <w:spacing w:before="720" w:after="960"/>
    </w:pPr>
    <w:rPr>
      <w:rFonts w:eastAsiaTheme="minorHAnsi"/>
      <w:color w:val="323E4F" w:themeColor="text2" w:themeShade="BF"/>
      <w:kern w:val="16"/>
      <w:sz w:val="20"/>
      <w:szCs w:val="20"/>
      <w14:ligatures w14:val="standardContextual"/>
      <w14:numForm w14:val="oldStyle"/>
      <w14:numSpacing w14:val="proportional"/>
      <w14:cntxtAlts/>
    </w:rPr>
  </w:style>
  <w:style w:type="paragraph" w:customStyle="1" w:styleId="145CE14B7D674754BA783EC769B94C132">
    <w:name w:val="145CE14B7D674754BA783EC769B94C132"/>
    <w:rsid w:val="004E2FCE"/>
    <w:pPr>
      <w:spacing w:after="0"/>
      <w:jc w:val="right"/>
    </w:pPr>
    <w:rPr>
      <w:rFonts w:asciiTheme="majorHAnsi" w:eastAsiaTheme="minorHAnsi" w:hAnsiTheme="majorHAnsi"/>
      <w:color w:val="C45911" w:themeColor="accent2" w:themeShade="BF"/>
      <w:kern w:val="16"/>
      <w:sz w:val="18"/>
      <w:szCs w:val="18"/>
      <w14:ligatures w14:val="standardContextual"/>
      <w14:numForm w14:val="oldStyle"/>
      <w14:numSpacing w14:val="proportional"/>
      <w14:cntxtAlts/>
    </w:rPr>
  </w:style>
  <w:style w:type="paragraph" w:customStyle="1" w:styleId="F83A0A856CF24EF48C41D093AF2865E31">
    <w:name w:val="F83A0A856CF24EF48C41D093AF2865E31"/>
    <w:rsid w:val="004E2FCE"/>
    <w:pPr>
      <w:spacing w:before="720" w:after="960"/>
    </w:pPr>
    <w:rPr>
      <w:rFonts w:eastAsiaTheme="minorHAnsi"/>
      <w:color w:val="323E4F" w:themeColor="text2" w:themeShade="BF"/>
      <w:kern w:val="16"/>
      <w:sz w:val="20"/>
      <w:szCs w:val="20"/>
      <w14:ligatures w14:val="standardContextual"/>
      <w14:numForm w14:val="oldStyle"/>
      <w14:numSpacing w14:val="proportional"/>
      <w14:cntxtAlts/>
    </w:rPr>
  </w:style>
  <w:style w:type="paragraph" w:customStyle="1" w:styleId="E0EBB6A2536C4059B0BFCFB768F96957">
    <w:name w:val="E0EBB6A2536C4059B0BFCFB768F96957"/>
    <w:rsid w:val="004E2FCE"/>
    <w:pPr>
      <w:spacing w:after="160" w:line="259" w:lineRule="auto"/>
    </w:pPr>
  </w:style>
  <w:style w:type="paragraph" w:customStyle="1" w:styleId="E6231DB7A5884499899F3492642FB0C8">
    <w:name w:val="E6231DB7A5884499899F3492642FB0C8"/>
    <w:rsid w:val="004E2FCE"/>
    <w:pPr>
      <w:spacing w:after="0"/>
      <w:jc w:val="right"/>
    </w:pPr>
    <w:rPr>
      <w:rFonts w:asciiTheme="majorHAnsi" w:eastAsiaTheme="minorHAnsi" w:hAnsiTheme="majorHAnsi"/>
      <w:color w:val="C45911" w:themeColor="accent2" w:themeShade="BF"/>
      <w:kern w:val="16"/>
      <w:sz w:val="18"/>
      <w:szCs w:val="18"/>
      <w14:ligatures w14:val="standardContextual"/>
      <w14:numForm w14:val="oldStyle"/>
      <w14:numSpacing w14:val="proportional"/>
      <w14:cntxtAlts/>
    </w:rPr>
  </w:style>
  <w:style w:type="paragraph" w:customStyle="1" w:styleId="F83A0A856CF24EF48C41D093AF2865E32">
    <w:name w:val="F83A0A856CF24EF48C41D093AF2865E32"/>
    <w:rsid w:val="004E2FCE"/>
    <w:pPr>
      <w:spacing w:before="720" w:after="960"/>
    </w:pPr>
    <w:rPr>
      <w:rFonts w:eastAsiaTheme="minorHAnsi"/>
      <w:color w:val="323E4F" w:themeColor="text2" w:themeShade="BF"/>
      <w:kern w:val="16"/>
      <w:sz w:val="20"/>
      <w:szCs w:val="20"/>
      <w14:ligatures w14:val="standardContextual"/>
      <w14:numForm w14:val="oldStyle"/>
      <w14:numSpacing w14:val="proportional"/>
      <w14:cntxtAlts/>
    </w:rPr>
  </w:style>
  <w:style w:type="paragraph" w:customStyle="1" w:styleId="5E43192A07804062BC103E9473C1F93A">
    <w:name w:val="5E43192A07804062BC103E9473C1F93A"/>
    <w:rsid w:val="004E2FCE"/>
    <w:pPr>
      <w:spacing w:after="160" w:line="259" w:lineRule="auto"/>
    </w:pPr>
  </w:style>
  <w:style w:type="paragraph" w:customStyle="1" w:styleId="4FD70BA8012949AEB961BE24D14D8CD5">
    <w:name w:val="4FD70BA8012949AEB961BE24D14D8CD5"/>
    <w:rsid w:val="004E2FCE"/>
    <w:pPr>
      <w:spacing w:after="160" w:line="259" w:lineRule="auto"/>
    </w:pPr>
  </w:style>
  <w:style w:type="paragraph" w:customStyle="1" w:styleId="13A513B733FB472BAFE5D780D4A5BA9B">
    <w:name w:val="13A513B733FB472BAFE5D780D4A5BA9B"/>
    <w:rsid w:val="004E2FCE"/>
    <w:pPr>
      <w:spacing w:after="160" w:line="259" w:lineRule="auto"/>
    </w:pPr>
  </w:style>
  <w:style w:type="paragraph" w:customStyle="1" w:styleId="66B73924B6BF49CB8B96D95FECABF204">
    <w:name w:val="66B73924B6BF49CB8B96D95FECABF204"/>
    <w:rsid w:val="004E2FCE"/>
    <w:pPr>
      <w:spacing w:after="160" w:line="259" w:lineRule="auto"/>
    </w:pPr>
  </w:style>
  <w:style w:type="paragraph" w:customStyle="1" w:styleId="E6231DB7A5884499899F3492642FB0C81">
    <w:name w:val="E6231DB7A5884499899F3492642FB0C81"/>
    <w:rsid w:val="004E2FCE"/>
    <w:pPr>
      <w:spacing w:after="0"/>
      <w:jc w:val="right"/>
    </w:pPr>
    <w:rPr>
      <w:rFonts w:asciiTheme="majorHAnsi" w:eastAsiaTheme="minorHAnsi" w:hAnsiTheme="majorHAnsi"/>
      <w:color w:val="C45911" w:themeColor="accent2" w:themeShade="BF"/>
      <w:kern w:val="16"/>
      <w:sz w:val="18"/>
      <w:szCs w:val="18"/>
      <w14:ligatures w14:val="standardContextual"/>
      <w14:numForm w14:val="oldStyle"/>
      <w14:numSpacing w14:val="proportional"/>
      <w14:cntxtAlts/>
    </w:rPr>
  </w:style>
  <w:style w:type="paragraph" w:customStyle="1" w:styleId="F83A0A856CF24EF48C41D093AF2865E33">
    <w:name w:val="F83A0A856CF24EF48C41D093AF2865E33"/>
    <w:rsid w:val="004E2FCE"/>
    <w:pPr>
      <w:spacing w:before="720" w:after="960"/>
    </w:pPr>
    <w:rPr>
      <w:rFonts w:eastAsiaTheme="minorHAnsi"/>
      <w:color w:val="323E4F" w:themeColor="text2" w:themeShade="BF"/>
      <w:kern w:val="16"/>
      <w:sz w:val="20"/>
      <w:szCs w:val="20"/>
      <w14:ligatures w14:val="standardContextual"/>
      <w14:numForm w14:val="oldStyle"/>
      <w14:numSpacing w14:val="proportional"/>
      <w14:cntxtAlts/>
    </w:rPr>
  </w:style>
  <w:style w:type="paragraph" w:customStyle="1" w:styleId="E6231DB7A5884499899F3492642FB0C82">
    <w:name w:val="E6231DB7A5884499899F3492642FB0C82"/>
    <w:rsid w:val="004E2FCE"/>
    <w:pPr>
      <w:spacing w:after="0"/>
      <w:jc w:val="right"/>
    </w:pPr>
    <w:rPr>
      <w:rFonts w:asciiTheme="majorHAnsi" w:eastAsiaTheme="minorHAnsi" w:hAnsiTheme="majorHAnsi"/>
      <w:color w:val="C45911" w:themeColor="accent2" w:themeShade="BF"/>
      <w:kern w:val="16"/>
      <w:sz w:val="18"/>
      <w:szCs w:val="18"/>
      <w14:ligatures w14:val="standardContextual"/>
      <w14:numForm w14:val="oldStyle"/>
      <w14:numSpacing w14:val="proportional"/>
      <w14:cntxtAlts/>
    </w:rPr>
  </w:style>
  <w:style w:type="paragraph" w:customStyle="1" w:styleId="F83A0A856CF24EF48C41D093AF2865E34">
    <w:name w:val="F83A0A856CF24EF48C41D093AF2865E34"/>
    <w:rsid w:val="004E2FCE"/>
    <w:pPr>
      <w:spacing w:before="720" w:after="960"/>
    </w:pPr>
    <w:rPr>
      <w:rFonts w:eastAsiaTheme="minorHAnsi"/>
      <w:color w:val="323E4F" w:themeColor="text2" w:themeShade="BF"/>
      <w:kern w:val="16"/>
      <w:sz w:val="20"/>
      <w:szCs w:val="20"/>
      <w14:ligatures w14:val="standardContextual"/>
      <w14:numForm w14:val="oldStyle"/>
      <w14:numSpacing w14:val="proportional"/>
      <w14:cntxtAlts/>
    </w:rPr>
  </w:style>
  <w:style w:type="paragraph" w:customStyle="1" w:styleId="E6231DB7A5884499899F3492642FB0C83">
    <w:name w:val="E6231DB7A5884499899F3492642FB0C83"/>
    <w:rsid w:val="00976EB9"/>
    <w:pPr>
      <w:spacing w:after="0"/>
      <w:jc w:val="right"/>
    </w:pPr>
    <w:rPr>
      <w:rFonts w:asciiTheme="majorHAnsi" w:eastAsiaTheme="minorHAnsi" w:hAnsiTheme="majorHAnsi"/>
      <w:color w:val="C45911" w:themeColor="accent2" w:themeShade="BF"/>
      <w:szCs w:val="18"/>
    </w:rPr>
  </w:style>
  <w:style w:type="paragraph" w:customStyle="1" w:styleId="F83A0A856CF24EF48C41D093AF2865E35">
    <w:name w:val="F83A0A856CF24EF48C41D093AF2865E35"/>
    <w:rsid w:val="00976EB9"/>
    <w:pPr>
      <w:spacing w:before="720" w:after="960"/>
    </w:pPr>
    <w:rPr>
      <w:rFonts w:eastAsiaTheme="minorHAnsi"/>
      <w:color w:val="323E4F" w:themeColor="text2" w:themeShade="BF"/>
    </w:rPr>
  </w:style>
  <w:style w:type="paragraph" w:styleId="Sisennettyleipteksti">
    <w:name w:val="Body Text Indent"/>
    <w:basedOn w:val="Normaali"/>
    <w:link w:val="SisennettyleiptekstiChar"/>
    <w:uiPriority w:val="99"/>
    <w:semiHidden/>
    <w:unhideWhenUsed/>
    <w:rsid w:val="00BF68D9"/>
    <w:pPr>
      <w:spacing w:after="120"/>
      <w:ind w:left="360"/>
    </w:pPr>
    <w:rPr>
      <w:rFonts w:eastAsiaTheme="minorHAnsi" w:cstheme="minorBidi"/>
      <w:color w:val="323E4F" w:themeColor="text2" w:themeShade="BF"/>
      <w:sz w:val="22"/>
      <w:szCs w:val="22"/>
    </w:rPr>
  </w:style>
  <w:style w:type="character" w:customStyle="1" w:styleId="SisennettyleiptekstiChar">
    <w:name w:val="Sisennetty leipäteksti Char"/>
    <w:basedOn w:val="Kappaleenoletusfontti"/>
    <w:link w:val="Sisennettyleipteksti"/>
    <w:uiPriority w:val="99"/>
    <w:semiHidden/>
    <w:rsid w:val="00BF68D9"/>
    <w:rPr>
      <w:rFonts w:eastAsiaTheme="minorHAnsi"/>
      <w:color w:val="323E4F" w:themeColor="text2" w:themeShade="BF"/>
    </w:rPr>
  </w:style>
  <w:style w:type="paragraph" w:customStyle="1" w:styleId="E6231DB7A5884499899F3492642FB0C84">
    <w:name w:val="E6231DB7A5884499899F3492642FB0C84"/>
    <w:rsid w:val="00976EB9"/>
    <w:pPr>
      <w:spacing w:after="0"/>
      <w:jc w:val="right"/>
    </w:pPr>
    <w:rPr>
      <w:rFonts w:asciiTheme="majorHAnsi" w:eastAsiaTheme="minorHAnsi" w:hAnsiTheme="majorHAnsi"/>
      <w:color w:val="C45911" w:themeColor="accent2" w:themeShade="BF"/>
      <w:szCs w:val="18"/>
    </w:rPr>
  </w:style>
  <w:style w:type="paragraph" w:customStyle="1" w:styleId="F83A0A856CF24EF48C41D093AF2865E36">
    <w:name w:val="F83A0A856CF24EF48C41D093AF2865E36"/>
    <w:rsid w:val="00976EB9"/>
    <w:pPr>
      <w:spacing w:before="720" w:after="960"/>
    </w:pPr>
    <w:rPr>
      <w:rFonts w:eastAsiaTheme="minorHAnsi"/>
      <w:color w:val="323E4F" w:themeColor="text2" w:themeShade="BF"/>
    </w:rPr>
  </w:style>
  <w:style w:type="paragraph" w:customStyle="1" w:styleId="E6231DB7A5884499899F3492642FB0C85">
    <w:name w:val="E6231DB7A5884499899F3492642FB0C85"/>
    <w:rsid w:val="00976EB9"/>
    <w:pPr>
      <w:spacing w:after="0"/>
      <w:jc w:val="right"/>
    </w:pPr>
    <w:rPr>
      <w:rFonts w:asciiTheme="majorHAnsi" w:eastAsiaTheme="minorHAnsi" w:hAnsiTheme="majorHAnsi"/>
      <w:color w:val="C45911" w:themeColor="accent2" w:themeShade="BF"/>
      <w:szCs w:val="18"/>
    </w:rPr>
  </w:style>
  <w:style w:type="paragraph" w:customStyle="1" w:styleId="F83A0A856CF24EF48C41D093AF2865E37">
    <w:name w:val="F83A0A856CF24EF48C41D093AF2865E37"/>
    <w:rsid w:val="00976EB9"/>
    <w:pPr>
      <w:spacing w:before="720" w:after="960"/>
    </w:pPr>
    <w:rPr>
      <w:rFonts w:eastAsiaTheme="minorHAnsi"/>
      <w:color w:val="323E4F" w:themeColor="text2" w:themeShade="BF"/>
    </w:rPr>
  </w:style>
  <w:style w:type="paragraph" w:customStyle="1" w:styleId="E6231DB7A5884499899F3492642FB0C86">
    <w:name w:val="E6231DB7A5884499899F3492642FB0C86"/>
    <w:rsid w:val="00774DBE"/>
    <w:pPr>
      <w:spacing w:after="0"/>
      <w:jc w:val="right"/>
    </w:pPr>
    <w:rPr>
      <w:rFonts w:asciiTheme="majorHAnsi" w:eastAsiaTheme="minorHAnsi" w:hAnsiTheme="majorHAnsi"/>
      <w:color w:val="833C0B" w:themeColor="accent2" w:themeShade="80"/>
      <w:szCs w:val="18"/>
    </w:rPr>
  </w:style>
  <w:style w:type="paragraph" w:customStyle="1" w:styleId="F83A0A856CF24EF48C41D093AF2865E38">
    <w:name w:val="F83A0A856CF24EF48C41D093AF2865E38"/>
    <w:rsid w:val="00774DBE"/>
    <w:pPr>
      <w:spacing w:before="720" w:after="960"/>
    </w:pPr>
    <w:rPr>
      <w:rFonts w:eastAsiaTheme="minorHAnsi"/>
      <w:color w:val="323E4F" w:themeColor="text2" w:themeShade="BF"/>
    </w:rPr>
  </w:style>
  <w:style w:type="paragraph" w:customStyle="1" w:styleId="E6231DB7A5884499899F3492642FB0C87">
    <w:name w:val="E6231DB7A5884499899F3492642FB0C87"/>
    <w:rsid w:val="0072490C"/>
    <w:pPr>
      <w:spacing w:after="0"/>
      <w:jc w:val="right"/>
    </w:pPr>
    <w:rPr>
      <w:rFonts w:asciiTheme="majorHAnsi" w:eastAsiaTheme="minorHAnsi" w:hAnsiTheme="majorHAnsi"/>
      <w:color w:val="833C0B" w:themeColor="accent2" w:themeShade="80"/>
      <w:szCs w:val="18"/>
    </w:rPr>
  </w:style>
  <w:style w:type="paragraph" w:customStyle="1" w:styleId="F83A0A856CF24EF48C41D093AF2865E39">
    <w:name w:val="F83A0A856CF24EF48C41D093AF2865E39"/>
    <w:rsid w:val="0072490C"/>
    <w:pPr>
      <w:spacing w:before="720" w:after="960"/>
    </w:pPr>
    <w:rPr>
      <w:rFonts w:eastAsiaTheme="minorHAnsi"/>
      <w:color w:val="323E4F" w:themeColor="text2" w:themeShade="BF"/>
    </w:rPr>
  </w:style>
  <w:style w:type="paragraph" w:customStyle="1" w:styleId="18D07240D23A4DCA889481A06CB116CD">
    <w:name w:val="18D07240D23A4DCA889481A06CB116CD"/>
    <w:rsid w:val="0072490C"/>
    <w:pPr>
      <w:spacing w:after="160" w:line="259" w:lineRule="auto"/>
    </w:pPr>
  </w:style>
  <w:style w:type="paragraph" w:customStyle="1" w:styleId="9731B9DC27A84A1D8520AE5B11209B39">
    <w:name w:val="9731B9DC27A84A1D8520AE5B11209B39"/>
    <w:rsid w:val="0072490C"/>
    <w:pPr>
      <w:spacing w:after="160" w:line="259" w:lineRule="auto"/>
    </w:pPr>
  </w:style>
  <w:style w:type="paragraph" w:customStyle="1" w:styleId="4D54C77629814D2AB0C2AE37C4589E2D">
    <w:name w:val="4D54C77629814D2AB0C2AE37C4589E2D"/>
    <w:rsid w:val="0072490C"/>
    <w:pPr>
      <w:spacing w:after="160" w:line="259" w:lineRule="auto"/>
    </w:pPr>
  </w:style>
  <w:style w:type="paragraph" w:customStyle="1" w:styleId="1C12E4CE32A54B0D85E5A92E40277517">
    <w:name w:val="1C12E4CE32A54B0D85E5A92E40277517"/>
    <w:rsid w:val="0072490C"/>
    <w:pPr>
      <w:spacing w:after="160" w:line="259" w:lineRule="auto"/>
    </w:pPr>
  </w:style>
  <w:style w:type="paragraph" w:customStyle="1" w:styleId="B2EDF9123C144DC3BA0559A2F15F2D36">
    <w:name w:val="B2EDF9123C144DC3BA0559A2F15F2D36"/>
    <w:rsid w:val="0072490C"/>
    <w:pPr>
      <w:spacing w:after="160" w:line="259" w:lineRule="auto"/>
    </w:pPr>
  </w:style>
  <w:style w:type="paragraph" w:customStyle="1" w:styleId="6756010D11304C3891940FF9F9C4C597">
    <w:name w:val="6756010D11304C3891940FF9F9C4C597"/>
    <w:rsid w:val="00BF68D9"/>
    <w:pPr>
      <w:spacing w:after="160" w:line="259" w:lineRule="auto"/>
    </w:pPr>
  </w:style>
  <w:style w:type="paragraph" w:customStyle="1" w:styleId="A36AB03D0E5F4DB7A0089F252E831EDB">
    <w:name w:val="A36AB03D0E5F4DB7A0089F252E831EDB"/>
    <w:rsid w:val="00BF68D9"/>
    <w:pPr>
      <w:spacing w:after="160" w:line="259" w:lineRule="auto"/>
    </w:pPr>
  </w:style>
  <w:style w:type="paragraph" w:customStyle="1" w:styleId="696D4ECD751448A0A28DC66C69D83828">
    <w:name w:val="696D4ECD751448A0A28DC66C69D83828"/>
    <w:rsid w:val="00BF68D9"/>
    <w:pPr>
      <w:spacing w:after="160" w:line="259" w:lineRule="auto"/>
    </w:pPr>
  </w:style>
  <w:style w:type="paragraph" w:customStyle="1" w:styleId="7A5A6AC294454B96A314187DF348594B">
    <w:name w:val="7A5A6AC294454B96A314187DF348594B"/>
    <w:rsid w:val="00BF68D9"/>
    <w:pPr>
      <w:spacing w:after="160" w:line="259" w:lineRule="auto"/>
    </w:pPr>
  </w:style>
  <w:style w:type="paragraph" w:customStyle="1" w:styleId="68108EDCBE1F49DB859D5E46439BC8FA">
    <w:name w:val="68108EDCBE1F49DB859D5E46439BC8FA"/>
    <w:rsid w:val="00BF68D9"/>
    <w:pPr>
      <w:spacing w:after="160" w:line="259" w:lineRule="auto"/>
    </w:pPr>
  </w:style>
  <w:style w:type="paragraph" w:customStyle="1" w:styleId="F70954D4C1C548E8A7BE88D21BDD6738">
    <w:name w:val="F70954D4C1C548E8A7BE88D21BDD6738"/>
    <w:rsid w:val="00BF68D9"/>
    <w:pPr>
      <w:spacing w:after="160" w:line="259" w:lineRule="auto"/>
    </w:pPr>
  </w:style>
  <w:style w:type="paragraph" w:customStyle="1" w:styleId="A687B7F4CB0244A281D2E6EFCF1B1028">
    <w:name w:val="A687B7F4CB0244A281D2E6EFCF1B1028"/>
    <w:rsid w:val="00BF68D9"/>
    <w:pPr>
      <w:spacing w:after="160" w:line="259" w:lineRule="auto"/>
    </w:pPr>
  </w:style>
  <w:style w:type="paragraph" w:customStyle="1" w:styleId="28C48815D85148F0A13FF1D4BBBAC995">
    <w:name w:val="28C48815D85148F0A13FF1D4BBBAC995"/>
    <w:rsid w:val="00BF68D9"/>
    <w:pPr>
      <w:spacing w:after="160" w:line="259" w:lineRule="auto"/>
    </w:pPr>
  </w:style>
  <w:style w:type="paragraph" w:customStyle="1" w:styleId="A687B7F4CB0244A281D2E6EFCF1B10281">
    <w:name w:val="A687B7F4CB0244A281D2E6EFCF1B10281"/>
    <w:rsid w:val="00BF68D9"/>
    <w:pPr>
      <w:spacing w:after="0"/>
      <w:jc w:val="right"/>
    </w:pPr>
    <w:rPr>
      <w:rFonts w:asciiTheme="majorHAnsi" w:eastAsiaTheme="minorHAnsi" w:hAnsiTheme="majorHAnsi"/>
      <w:color w:val="833C0B" w:themeColor="accent2" w:themeShade="80"/>
      <w:szCs w:val="18"/>
    </w:rPr>
  </w:style>
  <w:style w:type="paragraph" w:customStyle="1" w:styleId="F83A0A856CF24EF48C41D093AF2865E310">
    <w:name w:val="F83A0A856CF24EF48C41D093AF2865E310"/>
    <w:rsid w:val="00BF68D9"/>
    <w:pPr>
      <w:spacing w:before="720" w:after="960"/>
    </w:pPr>
    <w:rPr>
      <w:rFonts w:eastAsiaTheme="minorHAnsi"/>
      <w:color w:val="323E4F" w:themeColor="text2" w:themeShade="BF"/>
    </w:rPr>
  </w:style>
  <w:style w:type="paragraph" w:customStyle="1" w:styleId="A687B7F4CB0244A281D2E6EFCF1B10282">
    <w:name w:val="A687B7F4CB0244A281D2E6EFCF1B10282"/>
    <w:rsid w:val="00BF68D9"/>
    <w:pPr>
      <w:spacing w:after="0"/>
      <w:jc w:val="right"/>
    </w:pPr>
    <w:rPr>
      <w:rFonts w:asciiTheme="majorHAnsi" w:eastAsiaTheme="minorHAnsi" w:hAnsiTheme="majorHAnsi"/>
      <w:color w:val="833C0B" w:themeColor="accent2" w:themeShade="80"/>
      <w:szCs w:val="18"/>
    </w:rPr>
  </w:style>
  <w:style w:type="paragraph" w:customStyle="1" w:styleId="F83A0A856CF24EF48C41D093AF2865E311">
    <w:name w:val="F83A0A856CF24EF48C41D093AF2865E311"/>
    <w:rsid w:val="00BF68D9"/>
    <w:pPr>
      <w:spacing w:before="720" w:after="960"/>
    </w:pPr>
    <w:rPr>
      <w:rFonts w:eastAsiaTheme="minorHAnsi"/>
      <w:color w:val="323E4F" w:themeColor="text2" w:themeShade="BF"/>
    </w:rPr>
  </w:style>
  <w:style w:type="paragraph" w:customStyle="1" w:styleId="FB0AA9FC7F4340F0902BE16B22892FC2">
    <w:name w:val="FB0AA9FC7F4340F0902BE16B22892FC2"/>
    <w:rsid w:val="00BF68D9"/>
    <w:pPr>
      <w:spacing w:after="160" w:line="259" w:lineRule="auto"/>
    </w:pPr>
  </w:style>
  <w:style w:type="paragraph" w:customStyle="1" w:styleId="299F5BE9D3D347D5A2D3E1371E760725">
    <w:name w:val="299F5BE9D3D347D5A2D3E1371E760725"/>
    <w:rsid w:val="00BF68D9"/>
    <w:pPr>
      <w:spacing w:after="160" w:line="259" w:lineRule="auto"/>
    </w:pPr>
  </w:style>
  <w:style w:type="paragraph" w:customStyle="1" w:styleId="4A1A3EABAD094C27BE3203965A52D4E7">
    <w:name w:val="4A1A3EABAD094C27BE3203965A52D4E7"/>
    <w:rsid w:val="00BF68D9"/>
    <w:pPr>
      <w:spacing w:after="160" w:line="259" w:lineRule="auto"/>
    </w:pPr>
  </w:style>
  <w:style w:type="paragraph" w:customStyle="1" w:styleId="45E00B921DA44D5FBB23980925EB4E16">
    <w:name w:val="45E00B921DA44D5FBB23980925EB4E16"/>
    <w:rsid w:val="00BF68D9"/>
    <w:pPr>
      <w:spacing w:after="160" w:line="259" w:lineRule="auto"/>
    </w:pPr>
  </w:style>
  <w:style w:type="paragraph" w:customStyle="1" w:styleId="A02A385DC7144148A24A01D0B2B9F7FD">
    <w:name w:val="A02A385DC7144148A24A01D0B2B9F7FD"/>
    <w:rsid w:val="00BF68D9"/>
    <w:pPr>
      <w:spacing w:after="160" w:line="259" w:lineRule="auto"/>
    </w:pPr>
  </w:style>
  <w:style w:type="paragraph" w:customStyle="1" w:styleId="DC0DE2BCAD104272966E48F4F4657CA1">
    <w:name w:val="DC0DE2BCAD104272966E48F4F4657CA1"/>
    <w:rsid w:val="00BF68D9"/>
    <w:pPr>
      <w:spacing w:after="160" w:line="259" w:lineRule="auto"/>
    </w:pPr>
  </w:style>
  <w:style w:type="paragraph" w:customStyle="1" w:styleId="C322F924E144495088594BDF781374A5">
    <w:name w:val="C322F924E144495088594BDF781374A5"/>
    <w:rsid w:val="00BF68D9"/>
    <w:pPr>
      <w:spacing w:after="160" w:line="259" w:lineRule="auto"/>
    </w:pPr>
  </w:style>
  <w:style w:type="paragraph" w:customStyle="1" w:styleId="94E09B22FC564114A9C5818B640ACD46">
    <w:name w:val="94E09B22FC564114A9C5818B640ACD46"/>
    <w:rsid w:val="00BF68D9"/>
    <w:pPr>
      <w:spacing w:after="160" w:line="259" w:lineRule="auto"/>
    </w:pPr>
  </w:style>
  <w:style w:type="paragraph" w:customStyle="1" w:styleId="8808BF9DB48241459B04975C1C2AB685">
    <w:name w:val="8808BF9DB48241459B04975C1C2AB685"/>
    <w:rsid w:val="00BF68D9"/>
    <w:pPr>
      <w:spacing w:after="160" w:line="259" w:lineRule="auto"/>
    </w:pPr>
  </w:style>
  <w:style w:type="paragraph" w:customStyle="1" w:styleId="C923F02FFAC4429FB96C1FE175332BB0">
    <w:name w:val="C923F02FFAC4429FB96C1FE175332BB0"/>
    <w:rsid w:val="00BF68D9"/>
    <w:pPr>
      <w:spacing w:after="160" w:line="259" w:lineRule="auto"/>
    </w:pPr>
  </w:style>
  <w:style w:type="paragraph" w:customStyle="1" w:styleId="AE0EDC4716E648B7BDBF097C6AA80814">
    <w:name w:val="AE0EDC4716E648B7BDBF097C6AA80814"/>
    <w:rsid w:val="00BF68D9"/>
    <w:pPr>
      <w:spacing w:after="160" w:line="259" w:lineRule="auto"/>
    </w:pPr>
  </w:style>
  <w:style w:type="paragraph" w:customStyle="1" w:styleId="C923F02FFAC4429FB96C1FE175332BB01">
    <w:name w:val="C923F02FFAC4429FB96C1FE175332BB01"/>
    <w:rsid w:val="00BF68D9"/>
    <w:pPr>
      <w:spacing w:after="0"/>
      <w:jc w:val="right"/>
    </w:pPr>
    <w:rPr>
      <w:rFonts w:asciiTheme="majorHAnsi" w:eastAsiaTheme="minorHAnsi" w:hAnsiTheme="majorHAnsi"/>
      <w:color w:val="833C0B" w:themeColor="accent2" w:themeShade="80"/>
      <w:szCs w:val="18"/>
    </w:rPr>
  </w:style>
  <w:style w:type="paragraph" w:customStyle="1" w:styleId="F83A0A856CF24EF48C41D093AF2865E312">
    <w:name w:val="F83A0A856CF24EF48C41D093AF2865E312"/>
    <w:rsid w:val="00BF68D9"/>
    <w:pPr>
      <w:spacing w:before="720" w:after="960"/>
    </w:pPr>
    <w:rPr>
      <w:rFonts w:eastAsiaTheme="minorHAnsi"/>
      <w:color w:val="323E4F" w:themeColor="text2" w:themeShade="BF"/>
    </w:rPr>
  </w:style>
  <w:style w:type="paragraph" w:customStyle="1" w:styleId="E56DE996E51B43959AD0CB64F3A1E9AF">
    <w:name w:val="E56DE996E51B43959AD0CB64F3A1E9AF"/>
    <w:rsid w:val="00BF68D9"/>
    <w:pPr>
      <w:spacing w:after="160" w:line="259" w:lineRule="auto"/>
    </w:pPr>
  </w:style>
  <w:style w:type="paragraph" w:customStyle="1" w:styleId="B0625403E7BC4092B24BCA58C6709D9D">
    <w:name w:val="B0625403E7BC4092B24BCA58C6709D9D"/>
    <w:rsid w:val="00BF68D9"/>
    <w:pPr>
      <w:spacing w:after="160" w:line="259" w:lineRule="auto"/>
    </w:pPr>
  </w:style>
  <w:style w:type="paragraph" w:customStyle="1" w:styleId="BEA67147CE724CAD885C9E3FE8301418">
    <w:name w:val="BEA67147CE724CAD885C9E3FE8301418"/>
    <w:rsid w:val="00BF68D9"/>
    <w:pPr>
      <w:spacing w:after="160" w:line="259" w:lineRule="auto"/>
    </w:pPr>
  </w:style>
  <w:style w:type="paragraph" w:customStyle="1" w:styleId="39175B33642D4DED9D8926E4DF1AD254">
    <w:name w:val="39175B33642D4DED9D8926E4DF1AD254"/>
    <w:rsid w:val="00BF68D9"/>
    <w:pPr>
      <w:spacing w:after="160" w:line="259" w:lineRule="auto"/>
    </w:pPr>
  </w:style>
  <w:style w:type="paragraph" w:customStyle="1" w:styleId="2BE1C592B45449ADA374553D86467291">
    <w:name w:val="2BE1C592B45449ADA374553D86467291"/>
    <w:rsid w:val="00BF68D9"/>
    <w:pPr>
      <w:spacing w:after="160" w:line="259" w:lineRule="auto"/>
    </w:pPr>
  </w:style>
  <w:style w:type="paragraph" w:customStyle="1" w:styleId="E56DE996E51B43959AD0CB64F3A1E9AF1">
    <w:name w:val="E56DE996E51B43959AD0CB64F3A1E9AF1"/>
    <w:rsid w:val="00BF68D9"/>
    <w:pPr>
      <w:spacing w:before="720" w:after="960"/>
    </w:pPr>
    <w:rPr>
      <w:rFonts w:eastAsiaTheme="minorHAnsi"/>
      <w:color w:val="323E4F" w:themeColor="text2" w:themeShade="BF"/>
    </w:rPr>
  </w:style>
  <w:style w:type="table" w:styleId="Ruudukkotaulukko2">
    <w:name w:val="Grid Table 2"/>
    <w:basedOn w:val="Normaalitaulukko"/>
    <w:uiPriority w:val="47"/>
    <w:rsid w:val="00C6419C"/>
    <w:pPr>
      <w:spacing w:after="0" w:line="240" w:lineRule="auto"/>
    </w:pPr>
    <w:rPr>
      <w:rFonts w:eastAsiaTheme="minorHAnsi"/>
      <w:color w:val="323E4F" w:themeColor="text2" w:themeShade="BF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56DE996E51B43959AD0CB64F3A1E9AF2">
    <w:name w:val="E56DE996E51B43959AD0CB64F3A1E9AF2"/>
    <w:rsid w:val="00BC154A"/>
    <w:pPr>
      <w:spacing w:before="720" w:after="960"/>
    </w:pPr>
    <w:rPr>
      <w:rFonts w:eastAsiaTheme="minorHAnsi"/>
      <w:color w:val="323E4F" w:themeColor="text2" w:themeShade="BF"/>
    </w:rPr>
  </w:style>
  <w:style w:type="paragraph" w:customStyle="1" w:styleId="E56DE996E51B43959AD0CB64F3A1E9AF3">
    <w:name w:val="E56DE996E51B43959AD0CB64F3A1E9AF3"/>
    <w:rsid w:val="002378E6"/>
    <w:pPr>
      <w:spacing w:before="720" w:after="960"/>
    </w:pPr>
    <w:rPr>
      <w:rFonts w:eastAsiaTheme="minorHAnsi"/>
      <w:color w:val="323E4F" w:themeColor="text2" w:themeShade="BF"/>
    </w:rPr>
  </w:style>
  <w:style w:type="paragraph" w:customStyle="1" w:styleId="306BE25450284E91B897AE5111EF7556">
    <w:name w:val="306BE25450284E91B897AE5111EF7556"/>
    <w:rsid w:val="002378E6"/>
    <w:pPr>
      <w:spacing w:after="160" w:line="259" w:lineRule="auto"/>
    </w:pPr>
  </w:style>
  <w:style w:type="paragraph" w:customStyle="1" w:styleId="E56DE996E51B43959AD0CB64F3A1E9AF4">
    <w:name w:val="E56DE996E51B43959AD0CB64F3A1E9AF4"/>
    <w:rsid w:val="002378E6"/>
    <w:pPr>
      <w:spacing w:before="720" w:after="960"/>
    </w:pPr>
    <w:rPr>
      <w:rFonts w:eastAsiaTheme="minorHAnsi"/>
      <w:color w:val="323E4F" w:themeColor="text2" w:themeShade="BF"/>
    </w:rPr>
  </w:style>
  <w:style w:type="paragraph" w:customStyle="1" w:styleId="E56DE996E51B43959AD0CB64F3A1E9AF5">
    <w:name w:val="E56DE996E51B43959AD0CB64F3A1E9AF5"/>
    <w:rsid w:val="00C6419C"/>
    <w:pPr>
      <w:spacing w:before="720" w:after="960"/>
    </w:pPr>
    <w:rPr>
      <w:rFonts w:eastAsiaTheme="minorHAnsi"/>
    </w:rPr>
  </w:style>
  <w:style w:type="paragraph" w:customStyle="1" w:styleId="290E8838112C47A0B9E4FB5FC1ADCDF9">
    <w:name w:val="290E8838112C47A0B9E4FB5FC1ADCDF9"/>
    <w:rsid w:val="00C6419C"/>
    <w:pPr>
      <w:spacing w:after="160" w:line="259" w:lineRule="auto"/>
    </w:pPr>
    <w:rPr>
      <w:lang w:val="en-AU" w:eastAsia="en-AU"/>
    </w:rPr>
  </w:style>
  <w:style w:type="paragraph" w:customStyle="1" w:styleId="284515D1552C47519DAD5BB76E1482D7">
    <w:name w:val="284515D1552C47519DAD5BB76E1482D7"/>
    <w:rsid w:val="00C6419C"/>
    <w:pPr>
      <w:spacing w:after="160" w:line="259" w:lineRule="auto"/>
    </w:pPr>
    <w:rPr>
      <w:lang w:val="en-AU" w:eastAsia="en-AU"/>
    </w:rPr>
  </w:style>
  <w:style w:type="paragraph" w:customStyle="1" w:styleId="E5D2D2B4B2A44F019B0BCC920F5965B1">
    <w:name w:val="E5D2D2B4B2A44F019B0BCC920F5965B1"/>
    <w:rsid w:val="00C6419C"/>
    <w:pPr>
      <w:spacing w:after="160" w:line="259" w:lineRule="auto"/>
    </w:pPr>
    <w:rPr>
      <w:lang w:val="en-AU" w:eastAsia="en-AU"/>
    </w:rPr>
  </w:style>
  <w:style w:type="paragraph" w:customStyle="1" w:styleId="C87EB2A6CD87429BB09A923DA820CA60">
    <w:name w:val="C87EB2A6CD87429BB09A923DA820CA60"/>
    <w:rsid w:val="00C6419C"/>
    <w:pPr>
      <w:spacing w:after="160" w:line="259" w:lineRule="auto"/>
    </w:pPr>
    <w:rPr>
      <w:lang w:val="en-AU" w:eastAsia="en-AU"/>
    </w:rPr>
  </w:style>
  <w:style w:type="paragraph" w:customStyle="1" w:styleId="76F7AC7AC09F40EA8EB9200E6D530318">
    <w:name w:val="76F7AC7AC09F40EA8EB9200E6D530318"/>
    <w:rsid w:val="00C6419C"/>
    <w:pPr>
      <w:spacing w:after="160" w:line="259" w:lineRule="auto"/>
    </w:pPr>
    <w:rPr>
      <w:lang w:val="en-AU" w:eastAsia="en-AU"/>
    </w:rPr>
  </w:style>
  <w:style w:type="paragraph" w:customStyle="1" w:styleId="47985C53E7D4429C80FC496F4961C759">
    <w:name w:val="47985C53E7D4429C80FC496F4961C759"/>
    <w:rsid w:val="00C6419C"/>
    <w:pPr>
      <w:spacing w:after="160" w:line="259" w:lineRule="auto"/>
    </w:pPr>
    <w:rPr>
      <w:lang w:val="en-AU" w:eastAsia="en-AU"/>
    </w:rPr>
  </w:style>
  <w:style w:type="paragraph" w:customStyle="1" w:styleId="E56DE996E51B43959AD0CB64F3A1E9AF6">
    <w:name w:val="E56DE996E51B43959AD0CB64F3A1E9AF6"/>
    <w:rsid w:val="00C6419C"/>
    <w:pPr>
      <w:spacing w:before="720" w:after="960"/>
    </w:pPr>
    <w:rPr>
      <w:rFonts w:eastAsiaTheme="minorHAnsi"/>
    </w:rPr>
  </w:style>
  <w:style w:type="paragraph" w:customStyle="1" w:styleId="B743BDCAB65A4672BBB64718B1B7A716">
    <w:name w:val="B743BDCAB65A4672BBB64718B1B7A716"/>
    <w:rsid w:val="00C6419C"/>
    <w:pPr>
      <w:spacing w:after="300"/>
      <w:contextualSpacing/>
    </w:pPr>
    <w:rPr>
      <w:rFonts w:eastAsiaTheme="minorHAnsi"/>
    </w:rPr>
  </w:style>
  <w:style w:type="paragraph" w:customStyle="1" w:styleId="28CEFF436D72499A909EE2A55AB5ACE6">
    <w:name w:val="28CEFF436D72499A909EE2A55AB5ACE6"/>
    <w:rsid w:val="00C6419C"/>
    <w:pPr>
      <w:spacing w:after="300"/>
      <w:contextualSpacing/>
    </w:pPr>
    <w:rPr>
      <w:rFonts w:eastAsiaTheme="minorHAnsi"/>
    </w:rPr>
  </w:style>
  <w:style w:type="paragraph" w:customStyle="1" w:styleId="8B192F7DA9B845E2A54AEAEBAAAC01B6">
    <w:name w:val="8B192F7DA9B845E2A54AEAEBAAAC01B6"/>
    <w:rsid w:val="00480719"/>
    <w:pPr>
      <w:spacing w:after="160" w:line="259" w:lineRule="auto"/>
    </w:pPr>
    <w:rPr>
      <w:lang w:val="en-AU" w:eastAsia="en-AU"/>
    </w:rPr>
  </w:style>
  <w:style w:type="paragraph" w:customStyle="1" w:styleId="3C3660A0B3104FFDA5DDD31016A6D2E7">
    <w:name w:val="3C3660A0B3104FFDA5DDD31016A6D2E7"/>
    <w:rsid w:val="00480719"/>
    <w:pPr>
      <w:spacing w:after="160" w:line="259" w:lineRule="auto"/>
    </w:pPr>
    <w:rPr>
      <w:lang w:val="en-AU" w:eastAsia="en-AU"/>
    </w:rPr>
  </w:style>
  <w:style w:type="paragraph" w:customStyle="1" w:styleId="A7D5044F7D574315842707D47CEC859A">
    <w:name w:val="A7D5044F7D574315842707D47CEC859A"/>
    <w:rsid w:val="00480719"/>
    <w:pPr>
      <w:spacing w:after="160" w:line="259" w:lineRule="auto"/>
    </w:pPr>
    <w:rPr>
      <w:lang w:val="en-AU" w:eastAsia="en-AU"/>
    </w:rPr>
  </w:style>
  <w:style w:type="paragraph" w:customStyle="1" w:styleId="D9BF933C648D493E81CCDADD299B9656">
    <w:name w:val="D9BF933C648D493E81CCDADD299B9656"/>
    <w:rsid w:val="00480719"/>
    <w:pPr>
      <w:spacing w:after="160" w:line="259" w:lineRule="auto"/>
    </w:pPr>
    <w:rPr>
      <w:lang w:val="en-AU" w:eastAsia="en-AU"/>
    </w:rPr>
  </w:style>
  <w:style w:type="paragraph" w:customStyle="1" w:styleId="B841398F23514949A53BB245E963CC28">
    <w:name w:val="B841398F23514949A53BB245E963CC28"/>
    <w:rsid w:val="00480719"/>
    <w:pPr>
      <w:spacing w:after="160" w:line="259" w:lineRule="auto"/>
    </w:pPr>
    <w:rPr>
      <w:lang w:val="en-AU" w:eastAsia="en-AU"/>
    </w:rPr>
  </w:style>
  <w:style w:type="paragraph" w:customStyle="1" w:styleId="3CB5A6995F2748FBA3CAAD5520B7DB6E">
    <w:name w:val="3CB5A6995F2748FBA3CAAD5520B7DB6E"/>
    <w:rsid w:val="00480719"/>
    <w:pPr>
      <w:spacing w:after="160" w:line="259" w:lineRule="auto"/>
    </w:pPr>
    <w:rPr>
      <w:lang w:val="en-AU" w:eastAsia="en-AU"/>
    </w:rPr>
  </w:style>
  <w:style w:type="paragraph" w:customStyle="1" w:styleId="E56DE996E51B43959AD0CB64F3A1E9AF7">
    <w:name w:val="E56DE996E51B43959AD0CB64F3A1E9AF7"/>
    <w:rsid w:val="008E2EF6"/>
    <w:pPr>
      <w:spacing w:before="960" w:after="960"/>
    </w:pPr>
    <w:rPr>
      <w:rFonts w:eastAsiaTheme="minorHAnsi"/>
    </w:rPr>
  </w:style>
  <w:style w:type="table" w:styleId="Ruudukkotaulukko2-korostus1">
    <w:name w:val="Grid Table 2 Accent 1"/>
    <w:basedOn w:val="Normaalitaulukko"/>
    <w:uiPriority w:val="47"/>
    <w:rsid w:val="00001B81"/>
    <w:pPr>
      <w:spacing w:after="0" w:line="240" w:lineRule="auto"/>
    </w:pPr>
    <w:rPr>
      <w:color w:val="323E4F" w:themeColor="text2" w:themeShade="BF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B743BDCAB65A4672BBB64718B1B7A7161">
    <w:name w:val="B743BDCAB65A4672BBB64718B1B7A7161"/>
    <w:rsid w:val="008E2EF6"/>
    <w:pPr>
      <w:spacing w:after="300"/>
      <w:contextualSpacing/>
    </w:pPr>
    <w:rPr>
      <w:rFonts w:eastAsiaTheme="minorHAnsi"/>
    </w:rPr>
  </w:style>
  <w:style w:type="paragraph" w:customStyle="1" w:styleId="28CEFF436D72499A909EE2A55AB5ACE61">
    <w:name w:val="28CEFF436D72499A909EE2A55AB5ACE61"/>
    <w:rsid w:val="008E2EF6"/>
    <w:pPr>
      <w:spacing w:after="300"/>
      <w:contextualSpacing/>
    </w:pPr>
    <w:rPr>
      <w:rFonts w:eastAsiaTheme="minorHAnsi"/>
    </w:rPr>
  </w:style>
  <w:style w:type="paragraph" w:customStyle="1" w:styleId="E56DE996E51B43959AD0CB64F3A1E9AF8">
    <w:name w:val="E56DE996E51B43959AD0CB64F3A1E9AF8"/>
    <w:rsid w:val="004D4286"/>
    <w:pPr>
      <w:spacing w:before="960" w:after="960"/>
    </w:pPr>
  </w:style>
  <w:style w:type="paragraph" w:customStyle="1" w:styleId="B743BDCAB65A4672BBB64718B1B7A7162">
    <w:name w:val="B743BDCAB65A4672BBB64718B1B7A7162"/>
    <w:rsid w:val="004D4286"/>
    <w:pPr>
      <w:spacing w:after="300"/>
      <w:contextualSpacing/>
    </w:pPr>
  </w:style>
  <w:style w:type="paragraph" w:customStyle="1" w:styleId="28CEFF436D72499A909EE2A55AB5ACE62">
    <w:name w:val="28CEFF436D72499A909EE2A55AB5ACE62"/>
    <w:rsid w:val="004D4286"/>
    <w:pPr>
      <w:spacing w:after="300"/>
      <w:contextualSpacing/>
    </w:pPr>
  </w:style>
  <w:style w:type="paragraph" w:customStyle="1" w:styleId="E56DE996E51B43959AD0CB64F3A1E9AF9">
    <w:name w:val="E56DE996E51B43959AD0CB64F3A1E9AF9"/>
    <w:rsid w:val="004D4286"/>
    <w:pPr>
      <w:spacing w:before="960" w:after="960"/>
    </w:pPr>
  </w:style>
  <w:style w:type="paragraph" w:customStyle="1" w:styleId="B743BDCAB65A4672BBB64718B1B7A7163">
    <w:name w:val="B743BDCAB65A4672BBB64718B1B7A7163"/>
    <w:rsid w:val="004D4286"/>
    <w:pPr>
      <w:spacing w:after="300"/>
      <w:contextualSpacing/>
    </w:pPr>
  </w:style>
  <w:style w:type="paragraph" w:customStyle="1" w:styleId="28CEFF436D72499A909EE2A55AB5ACE63">
    <w:name w:val="28CEFF436D72499A909EE2A55AB5ACE63"/>
    <w:rsid w:val="004D4286"/>
    <w:pPr>
      <w:spacing w:after="300"/>
      <w:contextualSpacing/>
    </w:pPr>
  </w:style>
  <w:style w:type="paragraph" w:customStyle="1" w:styleId="D9BF933C648D493E81CCDADD299B96561">
    <w:name w:val="D9BF933C648D493E81CCDADD299B96561"/>
    <w:rsid w:val="00001B81"/>
    <w:pPr>
      <w:spacing w:after="0"/>
      <w:jc w:val="right"/>
    </w:pPr>
    <w:rPr>
      <w:rFonts w:ascii="Arial" w:hAnsi="Arial" w:cs="Arial"/>
      <w:sz w:val="20"/>
      <w:szCs w:val="18"/>
    </w:rPr>
  </w:style>
  <w:style w:type="paragraph" w:customStyle="1" w:styleId="B841398F23514949A53BB245E963CC281">
    <w:name w:val="B841398F23514949A53BB245E963CC281"/>
    <w:rsid w:val="00001B81"/>
    <w:pPr>
      <w:spacing w:after="0"/>
      <w:jc w:val="right"/>
    </w:pPr>
    <w:rPr>
      <w:rFonts w:ascii="Arial" w:hAnsi="Arial" w:cs="Arial"/>
      <w:sz w:val="20"/>
      <w:szCs w:val="18"/>
    </w:rPr>
  </w:style>
  <w:style w:type="paragraph" w:customStyle="1" w:styleId="3CB5A6995F2748FBA3CAAD5520B7DB6E1">
    <w:name w:val="3CB5A6995F2748FBA3CAAD5520B7DB6E1"/>
    <w:rsid w:val="00001B81"/>
    <w:pPr>
      <w:spacing w:after="0"/>
      <w:jc w:val="right"/>
    </w:pPr>
    <w:rPr>
      <w:rFonts w:ascii="Arial" w:hAnsi="Arial" w:cs="Arial"/>
      <w:sz w:val="20"/>
      <w:szCs w:val="18"/>
    </w:rPr>
  </w:style>
  <w:style w:type="paragraph" w:customStyle="1" w:styleId="E56DE996E51B43959AD0CB64F3A1E9AF10">
    <w:name w:val="E56DE996E51B43959AD0CB64F3A1E9AF10"/>
    <w:rsid w:val="00001B81"/>
    <w:pPr>
      <w:spacing w:before="960" w:after="960"/>
    </w:pPr>
    <w:rPr>
      <w:rFonts w:ascii="Arial" w:hAnsi="Arial" w:cs="Arial"/>
    </w:rPr>
  </w:style>
  <w:style w:type="paragraph" w:customStyle="1" w:styleId="B0625403E7BC4092B24BCA58C6709D9D1">
    <w:name w:val="B0625403E7BC4092B24BCA58C6709D9D1"/>
    <w:rsid w:val="00001B81"/>
    <w:pPr>
      <w:spacing w:after="300"/>
    </w:pPr>
    <w:rPr>
      <w:rFonts w:ascii="Arial" w:hAnsi="Arial" w:cs="Arial"/>
    </w:rPr>
  </w:style>
  <w:style w:type="paragraph" w:customStyle="1" w:styleId="BEA67147CE724CAD885C9E3FE83014181">
    <w:name w:val="BEA67147CE724CAD885C9E3FE83014181"/>
    <w:rsid w:val="00001B81"/>
    <w:pPr>
      <w:spacing w:after="300"/>
    </w:pPr>
    <w:rPr>
      <w:rFonts w:ascii="Arial" w:hAnsi="Arial" w:cs="Arial"/>
    </w:rPr>
  </w:style>
  <w:style w:type="paragraph" w:customStyle="1" w:styleId="39175B33642D4DED9D8926E4DF1AD2541">
    <w:name w:val="39175B33642D4DED9D8926E4DF1AD2541"/>
    <w:rsid w:val="00001B81"/>
    <w:pPr>
      <w:spacing w:after="960" w:line="240" w:lineRule="auto"/>
    </w:pPr>
    <w:rPr>
      <w:rFonts w:ascii="Arial" w:hAnsi="Arial" w:cs="Arial"/>
    </w:rPr>
  </w:style>
  <w:style w:type="paragraph" w:customStyle="1" w:styleId="306BE25450284E91B897AE5111EF75561">
    <w:name w:val="306BE25450284E91B897AE5111EF75561"/>
    <w:rsid w:val="00001B81"/>
    <w:pPr>
      <w:spacing w:after="300"/>
      <w:contextualSpacing/>
    </w:pPr>
    <w:rPr>
      <w:rFonts w:ascii="Arial" w:hAnsi="Arial" w:cs="Arial"/>
    </w:rPr>
  </w:style>
  <w:style w:type="paragraph" w:customStyle="1" w:styleId="B743BDCAB65A4672BBB64718B1B7A7164">
    <w:name w:val="B743BDCAB65A4672BBB64718B1B7A7164"/>
    <w:rsid w:val="00001B81"/>
    <w:pPr>
      <w:spacing w:after="300"/>
      <w:contextualSpacing/>
    </w:pPr>
    <w:rPr>
      <w:rFonts w:ascii="Arial" w:hAnsi="Arial" w:cs="Arial"/>
    </w:rPr>
  </w:style>
  <w:style w:type="paragraph" w:customStyle="1" w:styleId="28CEFF436D72499A909EE2A55AB5ACE64">
    <w:name w:val="28CEFF436D72499A909EE2A55AB5ACE64"/>
    <w:rsid w:val="00001B81"/>
    <w:pPr>
      <w:spacing w:after="300"/>
      <w:contextualSpacing/>
    </w:pPr>
    <w:rPr>
      <w:rFonts w:ascii="Arial" w:hAnsi="Arial" w:cs="Ari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Personal Letterhead">
  <a:themeElements>
    <a:clrScheme name="Letterhead LH05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4B1919"/>
      </a:accent1>
      <a:accent2>
        <a:srgbClr val="FFD966"/>
      </a:accent2>
      <a:accent3>
        <a:srgbClr val="85CDC1"/>
      </a:accent3>
      <a:accent4>
        <a:srgbClr val="3B3838"/>
      </a:accent4>
      <a:accent5>
        <a:srgbClr val="FFFFFF"/>
      </a:accent5>
      <a:accent6>
        <a:srgbClr val="FFFFFF"/>
      </a:accent6>
      <a:hlink>
        <a:srgbClr val="85CDC1"/>
      </a:hlink>
      <a:folHlink>
        <a:srgbClr val="FF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A7216-FBEF-4A6F-8E38-8B3814440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5D1EF1-8098-4F94-84E4-9E6AE0AB3C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F67B6E-C1E6-43AE-8F0E-1BFA4278F23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07E12C6E-7373-463A-811B-0A70B85F7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89</Words>
  <Characters>723</Characters>
  <DocSecurity>0</DocSecurity>
  <Lines>6</Lines>
  <Paragraphs>1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2019-04-17T10:18:00Z</dcterms:created>
  <dcterms:modified xsi:type="dcterms:W3CDTF">2019-04-22T03:10:00Z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